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CB6C3E" w14:textId="5145B1AD" w:rsidR="00AA3AFE" w:rsidRPr="003F46BB" w:rsidRDefault="00AA3AFE" w:rsidP="003F46BB">
      <w:pPr>
        <w:spacing w:line="288" w:lineRule="auto"/>
        <w:rPr>
          <w:rFonts w:ascii="Arial" w:hAnsi="Arial" w:cs="Arial"/>
          <w:sz w:val="24"/>
          <w:szCs w:val="24"/>
        </w:rPr>
      </w:pPr>
      <w:r w:rsidRPr="003F46BB">
        <w:rPr>
          <w:rFonts w:ascii="Arial" w:hAnsi="Arial" w:cs="Arial"/>
          <w:sz w:val="24"/>
          <w:szCs w:val="24"/>
        </w:rPr>
        <w:t>Eschlikon, 5. September 2020</w:t>
      </w:r>
    </w:p>
    <w:p w14:paraId="79BE2870" w14:textId="0F2254CA" w:rsidR="00AA3AFE" w:rsidRPr="003F46BB" w:rsidRDefault="00AA3AFE" w:rsidP="003F46BB">
      <w:pPr>
        <w:spacing w:line="288" w:lineRule="auto"/>
        <w:rPr>
          <w:rFonts w:ascii="Arial" w:hAnsi="Arial" w:cs="Arial"/>
          <w:sz w:val="24"/>
          <w:szCs w:val="24"/>
        </w:rPr>
      </w:pPr>
    </w:p>
    <w:p w14:paraId="331B85DA" w14:textId="77777777" w:rsidR="00AA3AFE" w:rsidRPr="003F46BB" w:rsidRDefault="00AA3AFE" w:rsidP="003F46BB">
      <w:pPr>
        <w:spacing w:line="288" w:lineRule="auto"/>
        <w:rPr>
          <w:rFonts w:ascii="Arial" w:hAnsi="Arial" w:cs="Arial"/>
          <w:sz w:val="24"/>
          <w:szCs w:val="24"/>
        </w:rPr>
      </w:pPr>
    </w:p>
    <w:p w14:paraId="48089B1A" w14:textId="0A88F92A" w:rsidR="00AA3AFE" w:rsidRPr="003F46BB" w:rsidRDefault="00AA3AFE" w:rsidP="003F46BB">
      <w:pPr>
        <w:spacing w:line="288" w:lineRule="auto"/>
        <w:rPr>
          <w:rFonts w:ascii="Arial" w:hAnsi="Arial" w:cs="Arial"/>
          <w:sz w:val="36"/>
          <w:szCs w:val="36"/>
        </w:rPr>
      </w:pPr>
      <w:r w:rsidRPr="003F46BB">
        <w:rPr>
          <w:rFonts w:ascii="Arial" w:hAnsi="Arial" w:cs="Arial"/>
          <w:sz w:val="36"/>
          <w:szCs w:val="36"/>
        </w:rPr>
        <w:t>MEDIENMITTEILUNG</w:t>
      </w:r>
    </w:p>
    <w:p w14:paraId="0D32FE2E" w14:textId="08ED66CA" w:rsidR="00AA3AFE" w:rsidRPr="003F46BB" w:rsidRDefault="00AA3AFE" w:rsidP="003F46BB">
      <w:pPr>
        <w:spacing w:line="288" w:lineRule="auto"/>
        <w:rPr>
          <w:rFonts w:ascii="Arial" w:hAnsi="Arial" w:cs="Arial"/>
          <w:sz w:val="24"/>
          <w:szCs w:val="24"/>
        </w:rPr>
      </w:pPr>
    </w:p>
    <w:p w14:paraId="36C6DA6B" w14:textId="77777777" w:rsidR="00AA3AFE" w:rsidRPr="003F46BB" w:rsidRDefault="00AA3AFE" w:rsidP="003F46BB">
      <w:pPr>
        <w:spacing w:line="288" w:lineRule="auto"/>
        <w:rPr>
          <w:rFonts w:ascii="Arial" w:hAnsi="Arial" w:cs="Arial"/>
          <w:b/>
          <w:bCs/>
          <w:sz w:val="24"/>
          <w:szCs w:val="24"/>
        </w:rPr>
      </w:pPr>
    </w:p>
    <w:p w14:paraId="784DD3FE" w14:textId="6E0451E6" w:rsidR="00AA3AFE" w:rsidRPr="003F46BB" w:rsidRDefault="00AA3AFE" w:rsidP="003F46BB">
      <w:pPr>
        <w:spacing w:after="120" w:line="288" w:lineRule="auto"/>
        <w:jc w:val="both"/>
        <w:rPr>
          <w:rFonts w:ascii="Arial" w:hAnsi="Arial" w:cs="Arial"/>
          <w:b/>
          <w:bCs/>
          <w:sz w:val="32"/>
          <w:szCs w:val="32"/>
        </w:rPr>
      </w:pPr>
      <w:r w:rsidRPr="003F46BB">
        <w:rPr>
          <w:rFonts w:ascii="Arial" w:hAnsi="Arial" w:cs="Arial"/>
          <w:b/>
          <w:bCs/>
          <w:sz w:val="32"/>
          <w:szCs w:val="32"/>
        </w:rPr>
        <w:t>Die schweizweit höchstzertifizierten Alterswohnungen stehen in Eschlikon</w:t>
      </w:r>
    </w:p>
    <w:p w14:paraId="5CCABAB2" w14:textId="7D06E012" w:rsidR="00AA3AFE" w:rsidRPr="003F46BB" w:rsidRDefault="00AA3AFE" w:rsidP="003F46BB">
      <w:pPr>
        <w:spacing w:after="120" w:line="288" w:lineRule="auto"/>
        <w:jc w:val="both"/>
        <w:rPr>
          <w:rFonts w:ascii="Arial" w:hAnsi="Arial" w:cs="Arial"/>
          <w:i/>
          <w:iCs/>
          <w:sz w:val="24"/>
          <w:szCs w:val="24"/>
        </w:rPr>
      </w:pPr>
      <w:r w:rsidRPr="003F46BB">
        <w:rPr>
          <w:rFonts w:ascii="Arial" w:hAnsi="Arial" w:cs="Arial"/>
          <w:i/>
          <w:iCs/>
          <w:sz w:val="24"/>
          <w:szCs w:val="24"/>
        </w:rPr>
        <w:t>In Eschlikon ist das schweizweit bestbewertete Gebäude für Wohnen im Alter entstanden</w:t>
      </w:r>
      <w:r w:rsidR="00A933A0" w:rsidRPr="003F46BB">
        <w:rPr>
          <w:rFonts w:ascii="Arial" w:hAnsi="Arial" w:cs="Arial"/>
          <w:i/>
          <w:iCs/>
          <w:sz w:val="24"/>
          <w:szCs w:val="24"/>
        </w:rPr>
        <w:t>. E</w:t>
      </w:r>
      <w:r w:rsidRPr="003F46BB">
        <w:rPr>
          <w:rFonts w:ascii="Arial" w:hAnsi="Arial" w:cs="Arial"/>
          <w:i/>
          <w:iCs/>
          <w:sz w:val="24"/>
          <w:szCs w:val="24"/>
        </w:rPr>
        <w:t xml:space="preserve">s hat die höchste je vergebene Punktzahl des LEA Labels erreicht. Dieses 2017 eingeführte </w:t>
      </w:r>
      <w:r w:rsidR="006D46F9" w:rsidRPr="003F46BB">
        <w:rPr>
          <w:rFonts w:ascii="Arial" w:hAnsi="Arial" w:cs="Arial"/>
          <w:i/>
          <w:iCs/>
          <w:sz w:val="24"/>
          <w:szCs w:val="24"/>
        </w:rPr>
        <w:t>Zertifikat</w:t>
      </w:r>
      <w:r w:rsidRPr="003F46BB">
        <w:rPr>
          <w:rFonts w:ascii="Arial" w:hAnsi="Arial" w:cs="Arial"/>
          <w:i/>
          <w:iCs/>
          <w:sz w:val="24"/>
          <w:szCs w:val="24"/>
        </w:rPr>
        <w:t xml:space="preserve"> ist das weltweit erste Gütesiegel mit Zertifizierung für hindernisfreie und altersgerechte Wohnungen. </w:t>
      </w:r>
      <w:r w:rsidR="0061612B" w:rsidRPr="003F46BB">
        <w:rPr>
          <w:rFonts w:ascii="Arial" w:hAnsi="Arial" w:cs="Arial"/>
          <w:i/>
          <w:iCs/>
          <w:sz w:val="24"/>
          <w:szCs w:val="24"/>
        </w:rPr>
        <w:t xml:space="preserve">Alle </w:t>
      </w:r>
      <w:r w:rsidRPr="003F46BB">
        <w:rPr>
          <w:rFonts w:ascii="Arial" w:hAnsi="Arial" w:cs="Arial"/>
          <w:i/>
          <w:iCs/>
          <w:sz w:val="24"/>
          <w:szCs w:val="24"/>
        </w:rPr>
        <w:t>14 attraktiven Wohnungen sind ganz auf die Bedürfnisse des selbstbestimmten Wohnens im Alter ausgerichtet und dürfen die Auszeichnung «top-altersgerecht» für sich beanspruchen.</w:t>
      </w:r>
    </w:p>
    <w:p w14:paraId="63C9A30F" w14:textId="50C5468B" w:rsidR="00EE4395" w:rsidRPr="003F46BB" w:rsidRDefault="00106D47" w:rsidP="003F46BB">
      <w:pPr>
        <w:spacing w:after="120" w:line="288" w:lineRule="auto"/>
        <w:jc w:val="both"/>
        <w:rPr>
          <w:rFonts w:ascii="Arial" w:hAnsi="Arial" w:cs="Arial"/>
          <w:sz w:val="24"/>
          <w:szCs w:val="24"/>
        </w:rPr>
      </w:pPr>
      <w:r w:rsidRPr="003F46BB">
        <w:rPr>
          <w:rFonts w:ascii="Arial" w:hAnsi="Arial" w:cs="Arial"/>
          <w:sz w:val="24"/>
          <w:szCs w:val="24"/>
        </w:rPr>
        <w:t xml:space="preserve">Man sieht es den </w:t>
      </w:r>
      <w:r w:rsidR="00AA3AFE" w:rsidRPr="003F46BB">
        <w:rPr>
          <w:rFonts w:ascii="Arial" w:hAnsi="Arial" w:cs="Arial"/>
          <w:sz w:val="24"/>
          <w:szCs w:val="24"/>
        </w:rPr>
        <w:t xml:space="preserve">modernen und lichtdurchfluteten Wohnungen </w:t>
      </w:r>
      <w:r w:rsidRPr="003F46BB">
        <w:rPr>
          <w:rFonts w:ascii="Arial" w:hAnsi="Arial" w:cs="Arial"/>
          <w:sz w:val="24"/>
          <w:szCs w:val="24"/>
        </w:rPr>
        <w:t xml:space="preserve">beim Bahnhof Eschlikon nicht auf den ersten Blick an: Sie sind von A bis Z konsequent auf Barrierefreiheit ausgerichtet und bieten zusammen mit weiteren Services </w:t>
      </w:r>
      <w:r w:rsidR="00AA3AFE" w:rsidRPr="003F46BB">
        <w:rPr>
          <w:rFonts w:ascii="Arial" w:hAnsi="Arial" w:cs="Arial"/>
          <w:sz w:val="24"/>
          <w:szCs w:val="24"/>
        </w:rPr>
        <w:t>älteren Menschen ein komfortables und hindernisfreies Zuhause</w:t>
      </w:r>
      <w:r w:rsidRPr="003F46BB">
        <w:rPr>
          <w:rFonts w:ascii="Arial" w:hAnsi="Arial" w:cs="Arial"/>
          <w:sz w:val="24"/>
          <w:szCs w:val="24"/>
        </w:rPr>
        <w:t xml:space="preserve">. Zum Zeitpunkt, wo sich Menschen </w:t>
      </w:r>
      <w:r w:rsidR="00AA3AFE" w:rsidRPr="003F46BB">
        <w:rPr>
          <w:rFonts w:ascii="Arial" w:hAnsi="Arial" w:cs="Arial"/>
          <w:sz w:val="24"/>
          <w:szCs w:val="24"/>
        </w:rPr>
        <w:t xml:space="preserve">einen Umzug in eine </w:t>
      </w:r>
      <w:r w:rsidRPr="003F46BB">
        <w:rPr>
          <w:rFonts w:ascii="Arial" w:hAnsi="Arial" w:cs="Arial"/>
          <w:sz w:val="24"/>
          <w:szCs w:val="24"/>
        </w:rPr>
        <w:t>Senioren</w:t>
      </w:r>
      <w:r w:rsidR="00AA3AFE" w:rsidRPr="003F46BB">
        <w:rPr>
          <w:rFonts w:ascii="Arial" w:hAnsi="Arial" w:cs="Arial"/>
          <w:sz w:val="24"/>
          <w:szCs w:val="24"/>
        </w:rPr>
        <w:t>wohnung überlegen</w:t>
      </w:r>
      <w:r w:rsidR="00A933A0" w:rsidRPr="003F46BB">
        <w:rPr>
          <w:rFonts w:ascii="Arial" w:hAnsi="Arial" w:cs="Arial"/>
          <w:sz w:val="24"/>
          <w:szCs w:val="24"/>
        </w:rPr>
        <w:t>,</w:t>
      </w:r>
      <w:r w:rsidR="00AA3AFE" w:rsidRPr="003F46BB">
        <w:rPr>
          <w:rFonts w:ascii="Arial" w:hAnsi="Arial" w:cs="Arial"/>
          <w:sz w:val="24"/>
          <w:szCs w:val="24"/>
        </w:rPr>
        <w:t xml:space="preserve"> stehen die vielen Details</w:t>
      </w:r>
      <w:r w:rsidR="00A933A0" w:rsidRPr="003F46BB">
        <w:rPr>
          <w:rFonts w:ascii="Arial" w:hAnsi="Arial" w:cs="Arial"/>
          <w:sz w:val="24"/>
          <w:szCs w:val="24"/>
        </w:rPr>
        <w:t xml:space="preserve"> </w:t>
      </w:r>
      <w:r w:rsidRPr="003F46BB">
        <w:rPr>
          <w:rFonts w:ascii="Arial" w:hAnsi="Arial" w:cs="Arial"/>
          <w:sz w:val="24"/>
          <w:szCs w:val="24"/>
        </w:rPr>
        <w:t xml:space="preserve">noch </w:t>
      </w:r>
      <w:r w:rsidR="00A933A0" w:rsidRPr="003F46BB">
        <w:rPr>
          <w:rFonts w:ascii="Arial" w:hAnsi="Arial" w:cs="Arial"/>
          <w:sz w:val="24"/>
          <w:szCs w:val="24"/>
        </w:rPr>
        <w:t>nicht im Vordergrund</w:t>
      </w:r>
      <w:r w:rsidR="00B511A4" w:rsidRPr="003F46BB">
        <w:rPr>
          <w:rFonts w:ascii="Arial" w:hAnsi="Arial" w:cs="Arial"/>
          <w:sz w:val="24"/>
          <w:szCs w:val="24"/>
        </w:rPr>
        <w:t xml:space="preserve">. Aber sobald die körperlichen Einschränkungen zunehmen, sind es jene Finessen, die </w:t>
      </w:r>
      <w:r w:rsidR="003F6013" w:rsidRPr="003F46BB">
        <w:rPr>
          <w:rFonts w:ascii="Arial" w:hAnsi="Arial" w:cs="Arial"/>
          <w:sz w:val="24"/>
          <w:szCs w:val="24"/>
        </w:rPr>
        <w:t xml:space="preserve">oftmals </w:t>
      </w:r>
      <w:r w:rsidR="00B511A4" w:rsidRPr="003F46BB">
        <w:rPr>
          <w:rFonts w:ascii="Arial" w:hAnsi="Arial" w:cs="Arial"/>
          <w:sz w:val="24"/>
          <w:szCs w:val="24"/>
        </w:rPr>
        <w:t xml:space="preserve">darüber entscheiden, ob ein </w:t>
      </w:r>
      <w:r w:rsidR="00AA3AFE" w:rsidRPr="003F46BB">
        <w:rPr>
          <w:rFonts w:ascii="Arial" w:hAnsi="Arial" w:cs="Arial"/>
          <w:sz w:val="24"/>
          <w:szCs w:val="24"/>
        </w:rPr>
        <w:t>Umzug in</w:t>
      </w:r>
      <w:r w:rsidR="00B511A4" w:rsidRPr="003F46BB">
        <w:rPr>
          <w:rFonts w:ascii="Arial" w:hAnsi="Arial" w:cs="Arial"/>
          <w:sz w:val="24"/>
          <w:szCs w:val="24"/>
        </w:rPr>
        <w:t xml:space="preserve">s </w:t>
      </w:r>
      <w:r w:rsidR="00AA3AFE" w:rsidRPr="003F46BB">
        <w:rPr>
          <w:rFonts w:ascii="Arial" w:hAnsi="Arial" w:cs="Arial"/>
          <w:sz w:val="24"/>
          <w:szCs w:val="24"/>
        </w:rPr>
        <w:t xml:space="preserve">Altersheim </w:t>
      </w:r>
      <w:r w:rsidR="00B511A4" w:rsidRPr="003F46BB">
        <w:rPr>
          <w:rFonts w:ascii="Arial" w:hAnsi="Arial" w:cs="Arial"/>
          <w:sz w:val="24"/>
          <w:szCs w:val="24"/>
        </w:rPr>
        <w:t>vermieden werden kann</w:t>
      </w:r>
      <w:r w:rsidR="00AA3AFE" w:rsidRPr="003F46BB">
        <w:rPr>
          <w:rFonts w:ascii="Arial" w:hAnsi="Arial" w:cs="Arial"/>
          <w:sz w:val="24"/>
          <w:szCs w:val="24"/>
        </w:rPr>
        <w:t>.</w:t>
      </w:r>
    </w:p>
    <w:p w14:paraId="68692F94" w14:textId="6E057E42" w:rsidR="00AA3AFE" w:rsidRPr="003F46BB" w:rsidRDefault="00AA3AFE" w:rsidP="003F46BB">
      <w:pPr>
        <w:spacing w:after="120" w:line="288" w:lineRule="auto"/>
        <w:jc w:val="both"/>
        <w:rPr>
          <w:rFonts w:ascii="Arial" w:hAnsi="Arial" w:cs="Arial"/>
          <w:sz w:val="24"/>
          <w:szCs w:val="24"/>
        </w:rPr>
      </w:pPr>
      <w:r w:rsidRPr="003F46BB">
        <w:rPr>
          <w:rFonts w:ascii="Arial" w:hAnsi="Arial" w:cs="Arial"/>
          <w:sz w:val="24"/>
          <w:szCs w:val="24"/>
        </w:rPr>
        <w:t xml:space="preserve"> </w:t>
      </w:r>
    </w:p>
    <w:p w14:paraId="4837428F" w14:textId="011DC46F" w:rsidR="00EE4395" w:rsidRPr="003F46BB" w:rsidRDefault="00EE4395" w:rsidP="003F46BB">
      <w:pPr>
        <w:spacing w:after="120" w:line="288" w:lineRule="auto"/>
        <w:jc w:val="both"/>
        <w:rPr>
          <w:rFonts w:ascii="Arial" w:hAnsi="Arial" w:cs="Arial"/>
          <w:b/>
          <w:sz w:val="24"/>
          <w:szCs w:val="24"/>
        </w:rPr>
      </w:pPr>
      <w:r w:rsidRPr="003F46BB">
        <w:rPr>
          <w:rFonts w:ascii="Arial" w:hAnsi="Arial" w:cs="Arial"/>
          <w:b/>
          <w:sz w:val="24"/>
          <w:szCs w:val="24"/>
        </w:rPr>
        <w:t>612 messbare Kriterien erfüllt : Schweizer Rekord !</w:t>
      </w:r>
    </w:p>
    <w:p w14:paraId="265336B4" w14:textId="390EA910" w:rsidR="00AA3AFE" w:rsidRPr="003F46BB" w:rsidRDefault="00AA3AFE" w:rsidP="003F46BB">
      <w:pPr>
        <w:spacing w:after="120" w:line="288" w:lineRule="auto"/>
        <w:jc w:val="both"/>
        <w:rPr>
          <w:rFonts w:ascii="Arial" w:hAnsi="Arial" w:cs="Arial"/>
          <w:sz w:val="24"/>
          <w:szCs w:val="24"/>
        </w:rPr>
      </w:pPr>
      <w:r w:rsidRPr="003F46BB">
        <w:rPr>
          <w:rFonts w:ascii="Arial" w:hAnsi="Arial" w:cs="Arial"/>
          <w:sz w:val="24"/>
          <w:szCs w:val="24"/>
        </w:rPr>
        <w:t>Zur altersgerechten Wohnraumgestaltung gehören nicht nur ein stufenloser Zugang zu allen Räumen in Wohnung und Gebäude, genügend breite Korridore und Türen sowie eine gute Beleuchtung, sondern auch eine Vielzahl von Details wie gut sichtbare Lichtschalter und Schiebetüren.</w:t>
      </w:r>
      <w:r w:rsidR="002702BF" w:rsidRPr="003F46BB">
        <w:rPr>
          <w:rFonts w:ascii="Arial" w:hAnsi="Arial" w:cs="Arial"/>
          <w:sz w:val="24"/>
          <w:szCs w:val="24"/>
        </w:rPr>
        <w:t xml:space="preserve"> </w:t>
      </w:r>
      <w:r w:rsidR="006D46F9" w:rsidRPr="003F46BB">
        <w:rPr>
          <w:rFonts w:ascii="Arial" w:hAnsi="Arial" w:cs="Arial"/>
          <w:sz w:val="24"/>
          <w:szCs w:val="24"/>
        </w:rPr>
        <w:t>Bei Wohnen am Rennweg</w:t>
      </w:r>
      <w:r w:rsidR="00D04F1F" w:rsidRPr="003F46BB">
        <w:rPr>
          <w:rFonts w:ascii="Arial" w:hAnsi="Arial" w:cs="Arial"/>
          <w:sz w:val="24"/>
          <w:szCs w:val="24"/>
        </w:rPr>
        <w:t xml:space="preserve"> in Eschlikon</w:t>
      </w:r>
      <w:r w:rsidR="006D46F9" w:rsidRPr="003F46BB">
        <w:rPr>
          <w:rFonts w:ascii="Arial" w:hAnsi="Arial" w:cs="Arial"/>
          <w:sz w:val="24"/>
          <w:szCs w:val="24"/>
        </w:rPr>
        <w:t xml:space="preserve"> kam</w:t>
      </w:r>
      <w:r w:rsidR="00D04F1F" w:rsidRPr="003F46BB">
        <w:rPr>
          <w:rFonts w:ascii="Arial" w:hAnsi="Arial" w:cs="Arial"/>
          <w:sz w:val="24"/>
          <w:szCs w:val="24"/>
        </w:rPr>
        <w:t>en</w:t>
      </w:r>
      <w:r w:rsidR="006D46F9" w:rsidRPr="003F46BB">
        <w:rPr>
          <w:rFonts w:ascii="Arial" w:hAnsi="Arial" w:cs="Arial"/>
          <w:sz w:val="24"/>
          <w:szCs w:val="24"/>
        </w:rPr>
        <w:t xml:space="preserve"> pro Wohnung </w:t>
      </w:r>
      <w:r w:rsidR="002702BF" w:rsidRPr="003F46BB">
        <w:rPr>
          <w:rFonts w:ascii="Arial" w:hAnsi="Arial" w:cs="Arial"/>
          <w:sz w:val="24"/>
          <w:szCs w:val="24"/>
        </w:rPr>
        <w:t xml:space="preserve">bis </w:t>
      </w:r>
      <w:r w:rsidR="00E35EAD" w:rsidRPr="003F46BB">
        <w:rPr>
          <w:rFonts w:ascii="Arial" w:hAnsi="Arial" w:cs="Arial"/>
          <w:sz w:val="24"/>
          <w:szCs w:val="24"/>
        </w:rPr>
        <w:t xml:space="preserve">zu </w:t>
      </w:r>
      <w:r w:rsidR="002702BF" w:rsidRPr="003F46BB">
        <w:rPr>
          <w:rFonts w:ascii="Arial" w:hAnsi="Arial" w:cs="Arial"/>
          <w:sz w:val="24"/>
          <w:szCs w:val="24"/>
        </w:rPr>
        <w:t>802 LEA-</w:t>
      </w:r>
      <w:r w:rsidR="00D04F1F" w:rsidRPr="003F46BB">
        <w:rPr>
          <w:rFonts w:ascii="Arial" w:hAnsi="Arial" w:cs="Arial"/>
          <w:sz w:val="24"/>
          <w:szCs w:val="24"/>
        </w:rPr>
        <w:t>K</w:t>
      </w:r>
      <w:r w:rsidR="002702BF" w:rsidRPr="003F46BB">
        <w:rPr>
          <w:rFonts w:ascii="Arial" w:hAnsi="Arial" w:cs="Arial"/>
          <w:sz w:val="24"/>
          <w:szCs w:val="24"/>
        </w:rPr>
        <w:t>riterien zur Anwendung</w:t>
      </w:r>
      <w:r w:rsidR="00D04F1F" w:rsidRPr="003F46BB">
        <w:rPr>
          <w:rFonts w:ascii="Arial" w:hAnsi="Arial" w:cs="Arial"/>
          <w:sz w:val="24"/>
          <w:szCs w:val="24"/>
        </w:rPr>
        <w:t>, die allesamt nach der Bauvollendung gemessen und überprüft wurden</w:t>
      </w:r>
      <w:r w:rsidR="00E35EAD" w:rsidRPr="003F46BB">
        <w:rPr>
          <w:rFonts w:ascii="Arial" w:hAnsi="Arial" w:cs="Arial"/>
          <w:sz w:val="24"/>
          <w:szCs w:val="24"/>
        </w:rPr>
        <w:t xml:space="preserve">. Nur dank konsequenter Umsetzung aller Richtlinien in allen Bauphasen konnte anlässlich des Zertifizierungsaudits </w:t>
      </w:r>
      <w:r w:rsidR="00D04F1F" w:rsidRPr="003F46BB">
        <w:rPr>
          <w:rFonts w:ascii="Arial" w:hAnsi="Arial" w:cs="Arial"/>
          <w:sz w:val="24"/>
          <w:szCs w:val="24"/>
        </w:rPr>
        <w:t>ein</w:t>
      </w:r>
      <w:r w:rsidR="00E35EAD" w:rsidRPr="003F46BB">
        <w:rPr>
          <w:rFonts w:ascii="Arial" w:hAnsi="Arial" w:cs="Arial"/>
          <w:sz w:val="24"/>
          <w:szCs w:val="24"/>
        </w:rPr>
        <w:t xml:space="preserve"> Erfüllungsgrad von 89% </w:t>
      </w:r>
      <w:r w:rsidR="006D46F9" w:rsidRPr="003F46BB">
        <w:rPr>
          <w:rFonts w:ascii="Arial" w:hAnsi="Arial" w:cs="Arial"/>
          <w:sz w:val="24"/>
          <w:szCs w:val="24"/>
        </w:rPr>
        <w:t xml:space="preserve">attestiert werden: </w:t>
      </w:r>
      <w:r w:rsidR="00D04F1F" w:rsidRPr="003F46BB">
        <w:rPr>
          <w:rFonts w:ascii="Arial" w:hAnsi="Arial" w:cs="Arial"/>
          <w:sz w:val="24"/>
          <w:szCs w:val="24"/>
        </w:rPr>
        <w:t xml:space="preserve">bisheriger </w:t>
      </w:r>
      <w:r w:rsidR="00106D47" w:rsidRPr="003F46BB">
        <w:rPr>
          <w:rFonts w:ascii="Arial" w:hAnsi="Arial" w:cs="Arial"/>
          <w:sz w:val="24"/>
          <w:szCs w:val="24"/>
        </w:rPr>
        <w:t>All-Zeit-Bestwert</w:t>
      </w:r>
      <w:r w:rsidR="006D46F9" w:rsidRPr="003F46BB">
        <w:rPr>
          <w:rFonts w:ascii="Arial" w:hAnsi="Arial" w:cs="Arial"/>
          <w:sz w:val="24"/>
          <w:szCs w:val="24"/>
        </w:rPr>
        <w:t>!</w:t>
      </w:r>
    </w:p>
    <w:p w14:paraId="255FC6BE" w14:textId="77777777" w:rsidR="00EE4395" w:rsidRPr="003F46BB" w:rsidRDefault="00EE4395" w:rsidP="003F46BB">
      <w:pPr>
        <w:spacing w:after="120" w:line="288" w:lineRule="auto"/>
        <w:jc w:val="both"/>
        <w:rPr>
          <w:rFonts w:ascii="Arial" w:hAnsi="Arial" w:cs="Arial"/>
          <w:sz w:val="24"/>
          <w:szCs w:val="24"/>
        </w:rPr>
      </w:pPr>
    </w:p>
    <w:p w14:paraId="26F8915B" w14:textId="1294463D" w:rsidR="00932340" w:rsidRPr="003F46BB" w:rsidRDefault="00932340" w:rsidP="003F46BB">
      <w:pPr>
        <w:spacing w:line="288" w:lineRule="auto"/>
        <w:ind w:left="1134" w:right="1134"/>
        <w:rPr>
          <w:rFonts w:ascii="Arial" w:hAnsi="Arial" w:cs="Arial"/>
          <w:sz w:val="24"/>
          <w:szCs w:val="24"/>
        </w:rPr>
      </w:pPr>
      <w:r w:rsidRPr="003F46BB">
        <w:rPr>
          <w:rFonts w:ascii="Arial" w:hAnsi="Arial" w:cs="Arial"/>
          <w:sz w:val="24"/>
          <w:szCs w:val="24"/>
        </w:rPr>
        <w:lastRenderedPageBreak/>
        <w:t xml:space="preserve">«Mittelfristig wird das LEA-Label zu einer allgemeinen Qualitätsverbesserung und Komfortsteigerung im Wohnungsbau beitragen und Wohnungssuchende vor irreführenden Angeboten besser </w:t>
      </w:r>
      <w:r w:rsidR="00D04F1F" w:rsidRPr="003F46BB">
        <w:rPr>
          <w:rFonts w:ascii="Arial" w:hAnsi="Arial" w:cs="Arial"/>
          <w:sz w:val="24"/>
          <w:szCs w:val="24"/>
        </w:rPr>
        <w:t>schützen</w:t>
      </w:r>
      <w:r w:rsidRPr="003F46BB">
        <w:rPr>
          <w:rFonts w:ascii="Arial" w:hAnsi="Arial" w:cs="Arial"/>
          <w:sz w:val="24"/>
          <w:szCs w:val="24"/>
        </w:rPr>
        <w:t>.» (Andreas Huber, Geschäftsführer Verein LEA</w:t>
      </w:r>
      <w:r w:rsidR="002702BF" w:rsidRPr="003F46BB">
        <w:rPr>
          <w:rFonts w:ascii="Arial" w:hAnsi="Arial" w:cs="Arial"/>
          <w:sz w:val="24"/>
          <w:szCs w:val="24"/>
        </w:rPr>
        <w:t xml:space="preserve"> Living Every Age</w:t>
      </w:r>
      <w:r w:rsidRPr="003F46BB">
        <w:rPr>
          <w:rFonts w:ascii="Arial" w:hAnsi="Arial" w:cs="Arial"/>
          <w:sz w:val="24"/>
          <w:szCs w:val="24"/>
        </w:rPr>
        <w:t>)</w:t>
      </w:r>
    </w:p>
    <w:p w14:paraId="5E236053" w14:textId="77777777" w:rsidR="00932340" w:rsidRPr="003F46BB" w:rsidRDefault="00932340" w:rsidP="003F46BB">
      <w:pPr>
        <w:spacing w:after="120" w:line="288" w:lineRule="auto"/>
        <w:jc w:val="both"/>
        <w:rPr>
          <w:rFonts w:ascii="Arial" w:hAnsi="Arial" w:cs="Arial"/>
          <w:sz w:val="24"/>
          <w:szCs w:val="24"/>
        </w:rPr>
      </w:pPr>
    </w:p>
    <w:p w14:paraId="58D52F8C" w14:textId="77777777" w:rsidR="00EE4395" w:rsidRPr="003F46BB" w:rsidRDefault="00EE4395" w:rsidP="003F46BB">
      <w:pPr>
        <w:spacing w:after="120" w:line="288" w:lineRule="auto"/>
        <w:jc w:val="both"/>
        <w:rPr>
          <w:rFonts w:ascii="Arial" w:hAnsi="Arial" w:cs="Arial"/>
          <w:b/>
          <w:bCs/>
          <w:sz w:val="24"/>
          <w:szCs w:val="24"/>
        </w:rPr>
      </w:pPr>
    </w:p>
    <w:p w14:paraId="2DE6B697" w14:textId="65E33781" w:rsidR="00AA3AFE" w:rsidRPr="003F46BB" w:rsidRDefault="00AA3AFE" w:rsidP="003F46BB">
      <w:pPr>
        <w:spacing w:after="120" w:line="288" w:lineRule="auto"/>
        <w:jc w:val="both"/>
        <w:rPr>
          <w:rFonts w:ascii="Arial" w:hAnsi="Arial" w:cs="Arial"/>
          <w:b/>
          <w:bCs/>
          <w:sz w:val="24"/>
          <w:szCs w:val="24"/>
        </w:rPr>
      </w:pPr>
      <w:r w:rsidRPr="003F46BB">
        <w:rPr>
          <w:rFonts w:ascii="Arial" w:hAnsi="Arial" w:cs="Arial"/>
          <w:b/>
          <w:bCs/>
          <w:sz w:val="24"/>
          <w:szCs w:val="24"/>
        </w:rPr>
        <w:t>24h Notruf im Mietpreis inbe</w:t>
      </w:r>
      <w:r w:rsidR="0061612B" w:rsidRPr="003F46BB">
        <w:rPr>
          <w:rFonts w:ascii="Arial" w:hAnsi="Arial" w:cs="Arial"/>
          <w:b/>
          <w:bCs/>
          <w:sz w:val="24"/>
          <w:szCs w:val="24"/>
        </w:rPr>
        <w:t>g</w:t>
      </w:r>
      <w:r w:rsidRPr="003F46BB">
        <w:rPr>
          <w:rFonts w:ascii="Arial" w:hAnsi="Arial" w:cs="Arial"/>
          <w:b/>
          <w:bCs/>
          <w:sz w:val="24"/>
          <w:szCs w:val="24"/>
        </w:rPr>
        <w:t>riffen</w:t>
      </w:r>
    </w:p>
    <w:p w14:paraId="3182FC93" w14:textId="31A82527" w:rsidR="00AA3AFE" w:rsidRPr="003F46BB" w:rsidRDefault="00147190" w:rsidP="003F46BB">
      <w:pPr>
        <w:spacing w:after="120" w:line="288" w:lineRule="auto"/>
        <w:jc w:val="both"/>
        <w:rPr>
          <w:rFonts w:ascii="Arial" w:hAnsi="Arial" w:cs="Arial"/>
          <w:sz w:val="24"/>
          <w:szCs w:val="24"/>
        </w:rPr>
      </w:pPr>
      <w:r w:rsidRPr="003F46BB">
        <w:rPr>
          <w:rFonts w:ascii="Arial" w:hAnsi="Arial" w:cs="Arial"/>
          <w:sz w:val="24"/>
          <w:szCs w:val="24"/>
        </w:rPr>
        <w:t xml:space="preserve">Alle Wohnungen verfügen </w:t>
      </w:r>
      <w:r w:rsidR="00AA3AFE" w:rsidRPr="003F46BB">
        <w:rPr>
          <w:rFonts w:ascii="Arial" w:hAnsi="Arial" w:cs="Arial"/>
          <w:sz w:val="24"/>
          <w:szCs w:val="24"/>
        </w:rPr>
        <w:t xml:space="preserve">über </w:t>
      </w:r>
      <w:r w:rsidR="00EE4395" w:rsidRPr="003F46BB">
        <w:rPr>
          <w:rFonts w:ascii="Arial" w:hAnsi="Arial" w:cs="Arial"/>
          <w:sz w:val="24"/>
          <w:szCs w:val="24"/>
        </w:rPr>
        <w:t>ein Rufsystem</w:t>
      </w:r>
      <w:r w:rsidR="00AA3AFE" w:rsidRPr="003F46BB">
        <w:rPr>
          <w:rFonts w:ascii="Arial" w:hAnsi="Arial" w:cs="Arial"/>
          <w:sz w:val="24"/>
          <w:szCs w:val="24"/>
        </w:rPr>
        <w:t xml:space="preserve">, </w:t>
      </w:r>
      <w:r w:rsidR="00EE4395" w:rsidRPr="003F46BB">
        <w:rPr>
          <w:rFonts w:ascii="Arial" w:hAnsi="Arial" w:cs="Arial"/>
          <w:sz w:val="24"/>
          <w:szCs w:val="24"/>
        </w:rPr>
        <w:t>womit</w:t>
      </w:r>
      <w:r w:rsidR="00AA3AFE" w:rsidRPr="003F46BB">
        <w:rPr>
          <w:rFonts w:ascii="Arial" w:hAnsi="Arial" w:cs="Arial"/>
          <w:sz w:val="24"/>
          <w:szCs w:val="24"/>
        </w:rPr>
        <w:t xml:space="preserve"> </w:t>
      </w:r>
      <w:r w:rsidR="00A933A0" w:rsidRPr="003F46BB">
        <w:rPr>
          <w:rFonts w:ascii="Arial" w:hAnsi="Arial" w:cs="Arial"/>
          <w:sz w:val="24"/>
          <w:szCs w:val="24"/>
        </w:rPr>
        <w:t>rund um die Uhr Noth</w:t>
      </w:r>
      <w:r w:rsidR="00AA3AFE" w:rsidRPr="003F46BB">
        <w:rPr>
          <w:rFonts w:ascii="Arial" w:hAnsi="Arial" w:cs="Arial"/>
          <w:sz w:val="24"/>
          <w:szCs w:val="24"/>
        </w:rPr>
        <w:t>ilfe angefordert werden</w:t>
      </w:r>
      <w:r w:rsidRPr="003F46BB">
        <w:rPr>
          <w:rFonts w:ascii="Arial" w:hAnsi="Arial" w:cs="Arial"/>
          <w:sz w:val="24"/>
          <w:szCs w:val="24"/>
        </w:rPr>
        <w:t xml:space="preserve"> kann</w:t>
      </w:r>
      <w:r w:rsidR="00AA3AFE" w:rsidRPr="003F46BB">
        <w:rPr>
          <w:rFonts w:ascii="Arial" w:hAnsi="Arial" w:cs="Arial"/>
          <w:sz w:val="24"/>
          <w:szCs w:val="24"/>
        </w:rPr>
        <w:t xml:space="preserve">. </w:t>
      </w:r>
      <w:r w:rsidR="00EE4395" w:rsidRPr="003F46BB">
        <w:rPr>
          <w:rFonts w:ascii="Arial" w:hAnsi="Arial" w:cs="Arial"/>
          <w:sz w:val="24"/>
          <w:szCs w:val="24"/>
        </w:rPr>
        <w:t xml:space="preserve">In der nächsthöheren Sicherheitsstufe kann auf Wunsch erkannt werden, </w:t>
      </w:r>
      <w:r w:rsidR="00302293" w:rsidRPr="003F46BB">
        <w:rPr>
          <w:rFonts w:ascii="Arial" w:hAnsi="Arial" w:cs="Arial"/>
          <w:sz w:val="24"/>
          <w:szCs w:val="24"/>
        </w:rPr>
        <w:t>ob</w:t>
      </w:r>
      <w:r w:rsidR="00EE4395" w:rsidRPr="003F46BB">
        <w:rPr>
          <w:rFonts w:ascii="Arial" w:hAnsi="Arial" w:cs="Arial"/>
          <w:sz w:val="24"/>
          <w:szCs w:val="24"/>
        </w:rPr>
        <w:t xml:space="preserve"> während einer längeren Zeitdauer nie ein Lichtschalter bedient und auch eine entsprechende Warnung nicht quittiert</w:t>
      </w:r>
      <w:r w:rsidR="00302293" w:rsidRPr="003F46BB">
        <w:rPr>
          <w:rFonts w:ascii="Arial" w:hAnsi="Arial" w:cs="Arial"/>
          <w:sz w:val="24"/>
          <w:szCs w:val="24"/>
        </w:rPr>
        <w:t xml:space="preserve"> wurde</w:t>
      </w:r>
      <w:r w:rsidR="00EE4395" w:rsidRPr="003F46BB">
        <w:rPr>
          <w:rFonts w:ascii="Arial" w:hAnsi="Arial" w:cs="Arial"/>
          <w:sz w:val="24"/>
          <w:szCs w:val="24"/>
        </w:rPr>
        <w:t>. Gibt es weiterhin kein Aktivitätszeichen</w:t>
      </w:r>
      <w:r w:rsidR="00AA3AFE" w:rsidRPr="003F46BB">
        <w:rPr>
          <w:rFonts w:ascii="Arial" w:hAnsi="Arial" w:cs="Arial"/>
          <w:sz w:val="24"/>
          <w:szCs w:val="24"/>
        </w:rPr>
        <w:t>, wird bei der betreffenden Person nachge</w:t>
      </w:r>
      <w:r w:rsidR="00302293" w:rsidRPr="003F46BB">
        <w:rPr>
          <w:rFonts w:ascii="Arial" w:hAnsi="Arial" w:cs="Arial"/>
          <w:sz w:val="24"/>
          <w:szCs w:val="24"/>
        </w:rPr>
        <w:t>schaut</w:t>
      </w:r>
      <w:r w:rsidR="00A933A0" w:rsidRPr="003F46BB">
        <w:rPr>
          <w:rFonts w:ascii="Arial" w:hAnsi="Arial" w:cs="Arial"/>
          <w:sz w:val="24"/>
          <w:szCs w:val="24"/>
        </w:rPr>
        <w:t>,</w:t>
      </w:r>
      <w:r w:rsidR="00AA3AFE" w:rsidRPr="003F46BB">
        <w:rPr>
          <w:rFonts w:ascii="Arial" w:hAnsi="Arial" w:cs="Arial"/>
          <w:sz w:val="24"/>
          <w:szCs w:val="24"/>
        </w:rPr>
        <w:t xml:space="preserve"> ob alles in Ordnung ist. </w:t>
      </w:r>
    </w:p>
    <w:p w14:paraId="2FBC72AD" w14:textId="77777777" w:rsidR="00EE4395" w:rsidRPr="003F46BB" w:rsidRDefault="00EE4395" w:rsidP="003F46BB">
      <w:pPr>
        <w:spacing w:after="120" w:line="288" w:lineRule="auto"/>
        <w:jc w:val="both"/>
        <w:rPr>
          <w:rFonts w:ascii="Arial" w:hAnsi="Arial" w:cs="Arial"/>
          <w:b/>
          <w:bCs/>
          <w:sz w:val="24"/>
          <w:szCs w:val="24"/>
        </w:rPr>
      </w:pPr>
    </w:p>
    <w:p w14:paraId="117B0B4F" w14:textId="3EF46F9D" w:rsidR="00AA3AFE" w:rsidRPr="003F46BB" w:rsidRDefault="00AA3AFE" w:rsidP="003F46BB">
      <w:pPr>
        <w:spacing w:after="120" w:line="288" w:lineRule="auto"/>
        <w:jc w:val="both"/>
        <w:rPr>
          <w:rFonts w:ascii="Arial" w:hAnsi="Arial" w:cs="Arial"/>
          <w:b/>
          <w:bCs/>
          <w:sz w:val="24"/>
          <w:szCs w:val="24"/>
        </w:rPr>
      </w:pPr>
      <w:r w:rsidRPr="003F46BB">
        <w:rPr>
          <w:rFonts w:ascii="Arial" w:hAnsi="Arial" w:cs="Arial"/>
          <w:b/>
          <w:bCs/>
          <w:sz w:val="24"/>
          <w:szCs w:val="24"/>
        </w:rPr>
        <w:t>Wohnen mit Service</w:t>
      </w:r>
      <w:r w:rsidR="00EE4395" w:rsidRPr="003F46BB">
        <w:rPr>
          <w:rFonts w:ascii="Arial" w:hAnsi="Arial" w:cs="Arial"/>
          <w:b/>
          <w:bCs/>
          <w:sz w:val="24"/>
          <w:szCs w:val="24"/>
        </w:rPr>
        <w:t>s</w:t>
      </w:r>
    </w:p>
    <w:p w14:paraId="5F5FE0A3" w14:textId="7FBE1E02" w:rsidR="00AA3AFE" w:rsidRPr="003F46BB" w:rsidRDefault="00AA3AFE" w:rsidP="003F46BB">
      <w:pPr>
        <w:spacing w:after="120" w:line="288" w:lineRule="auto"/>
        <w:jc w:val="both"/>
        <w:rPr>
          <w:rFonts w:ascii="Arial" w:hAnsi="Arial" w:cs="Arial"/>
          <w:sz w:val="24"/>
          <w:szCs w:val="24"/>
        </w:rPr>
      </w:pPr>
      <w:r w:rsidRPr="003F46BB">
        <w:rPr>
          <w:rFonts w:ascii="Arial" w:hAnsi="Arial" w:cs="Arial"/>
          <w:sz w:val="24"/>
          <w:szCs w:val="24"/>
        </w:rPr>
        <w:t xml:space="preserve">Neben dem reinen Wohnen wird für </w:t>
      </w:r>
      <w:r w:rsidR="00A933A0" w:rsidRPr="003F46BB">
        <w:rPr>
          <w:rFonts w:ascii="Arial" w:hAnsi="Arial" w:cs="Arial"/>
          <w:sz w:val="24"/>
          <w:szCs w:val="24"/>
        </w:rPr>
        <w:t>die Mieterinnen und Mieter</w:t>
      </w:r>
      <w:r w:rsidRPr="003F46BB">
        <w:rPr>
          <w:rFonts w:ascii="Arial" w:hAnsi="Arial" w:cs="Arial"/>
          <w:sz w:val="24"/>
          <w:szCs w:val="24"/>
        </w:rPr>
        <w:t xml:space="preserve"> auch eine optionale Unterstützung für alltägliche Arbeiten angeboten. So kann Hilfe bei der Wohnungsreinigung, beim Einkaufen oder auch für den Wäscheservice in Anspruch genommen werden. Der grosse Vorteil ist, dass </w:t>
      </w:r>
      <w:r w:rsidR="00114363" w:rsidRPr="003F46BB">
        <w:rPr>
          <w:rFonts w:ascii="Arial" w:hAnsi="Arial" w:cs="Arial"/>
          <w:sz w:val="24"/>
          <w:szCs w:val="24"/>
        </w:rPr>
        <w:t xml:space="preserve">die </w:t>
      </w:r>
      <w:r w:rsidR="009A675A" w:rsidRPr="003F46BB">
        <w:rPr>
          <w:rFonts w:ascii="Arial" w:hAnsi="Arial" w:cs="Arial"/>
          <w:sz w:val="24"/>
          <w:szCs w:val="24"/>
        </w:rPr>
        <w:t>Mitarbeiterin</w:t>
      </w:r>
      <w:r w:rsidR="006D46F9" w:rsidRPr="003F46BB">
        <w:rPr>
          <w:rFonts w:ascii="Arial" w:hAnsi="Arial" w:cs="Arial"/>
          <w:sz w:val="24"/>
          <w:szCs w:val="24"/>
        </w:rPr>
        <w:t>,</w:t>
      </w:r>
      <w:r w:rsidR="00985255" w:rsidRPr="003F46BB">
        <w:rPr>
          <w:rFonts w:ascii="Arial" w:hAnsi="Arial" w:cs="Arial"/>
          <w:sz w:val="24"/>
          <w:szCs w:val="24"/>
        </w:rPr>
        <w:t xml:space="preserve"> welche</w:t>
      </w:r>
      <w:r w:rsidRPr="003F46BB">
        <w:rPr>
          <w:rFonts w:ascii="Arial" w:hAnsi="Arial" w:cs="Arial"/>
          <w:sz w:val="24"/>
          <w:szCs w:val="24"/>
        </w:rPr>
        <w:t xml:space="preserve"> diese </w:t>
      </w:r>
      <w:r w:rsidR="006D46F9" w:rsidRPr="003F46BB">
        <w:rPr>
          <w:rFonts w:ascii="Arial" w:hAnsi="Arial" w:cs="Arial"/>
          <w:sz w:val="24"/>
          <w:szCs w:val="24"/>
        </w:rPr>
        <w:t>Dienste leistet</w:t>
      </w:r>
      <w:r w:rsidRPr="003F46BB">
        <w:rPr>
          <w:rFonts w:ascii="Arial" w:hAnsi="Arial" w:cs="Arial"/>
          <w:sz w:val="24"/>
          <w:szCs w:val="24"/>
        </w:rPr>
        <w:t xml:space="preserve">, direkt im Haus wohnt. </w:t>
      </w:r>
      <w:r w:rsidR="007554A0" w:rsidRPr="003F46BB">
        <w:rPr>
          <w:rFonts w:ascii="Arial" w:hAnsi="Arial" w:cs="Arial"/>
          <w:sz w:val="24"/>
          <w:szCs w:val="24"/>
        </w:rPr>
        <w:t xml:space="preserve">Gleich nebenan ist auch eine Physiotherapie. </w:t>
      </w:r>
      <w:r w:rsidRPr="003F46BB">
        <w:rPr>
          <w:rFonts w:ascii="Arial" w:hAnsi="Arial" w:cs="Arial"/>
          <w:sz w:val="24"/>
          <w:szCs w:val="24"/>
        </w:rPr>
        <w:t>Von extern kann ein Mahlzeitendienst oder auch die Spitex engagiert werden.</w:t>
      </w:r>
      <w:r w:rsidR="007554A0" w:rsidRPr="003F46BB">
        <w:rPr>
          <w:rFonts w:ascii="Arial" w:hAnsi="Arial" w:cs="Arial"/>
          <w:sz w:val="24"/>
          <w:szCs w:val="24"/>
        </w:rPr>
        <w:t xml:space="preserve"> </w:t>
      </w:r>
    </w:p>
    <w:p w14:paraId="5FA4656E" w14:textId="77777777" w:rsidR="00EE4395" w:rsidRPr="003F46BB" w:rsidRDefault="00EE4395" w:rsidP="003F46BB">
      <w:pPr>
        <w:spacing w:after="120" w:line="288" w:lineRule="auto"/>
        <w:jc w:val="both"/>
        <w:rPr>
          <w:rFonts w:ascii="Arial" w:hAnsi="Arial" w:cs="Arial"/>
          <w:sz w:val="24"/>
          <w:szCs w:val="24"/>
        </w:rPr>
      </w:pPr>
    </w:p>
    <w:p w14:paraId="7C39B6B6" w14:textId="3F01D26C" w:rsidR="00AA3AFE" w:rsidRPr="003F46BB" w:rsidRDefault="00147190" w:rsidP="003F46BB">
      <w:pPr>
        <w:spacing w:after="120" w:line="288" w:lineRule="auto"/>
        <w:ind w:left="1134" w:right="1134"/>
        <w:jc w:val="both"/>
        <w:rPr>
          <w:rFonts w:ascii="Arial" w:hAnsi="Arial" w:cs="Arial"/>
          <w:sz w:val="24"/>
          <w:szCs w:val="24"/>
        </w:rPr>
      </w:pPr>
      <w:r w:rsidRPr="003F46BB">
        <w:rPr>
          <w:rFonts w:ascii="Arial" w:hAnsi="Arial" w:cs="Arial"/>
          <w:sz w:val="24"/>
          <w:szCs w:val="24"/>
        </w:rPr>
        <w:t>«</w:t>
      </w:r>
      <w:r w:rsidR="00AA3AFE" w:rsidRPr="003F46BB">
        <w:rPr>
          <w:rFonts w:ascii="Arial" w:hAnsi="Arial" w:cs="Arial"/>
          <w:sz w:val="24"/>
          <w:szCs w:val="24"/>
        </w:rPr>
        <w:t xml:space="preserve">Alle diese Möglichkeiten geben den Mieterinnen und Mietern die Freiheit, </w:t>
      </w:r>
      <w:r w:rsidR="00A933A0" w:rsidRPr="003F46BB">
        <w:rPr>
          <w:rFonts w:ascii="Arial" w:hAnsi="Arial" w:cs="Arial"/>
          <w:sz w:val="24"/>
          <w:szCs w:val="24"/>
        </w:rPr>
        <w:t>bis ins</w:t>
      </w:r>
      <w:r w:rsidR="006D46F9" w:rsidRPr="003F46BB">
        <w:rPr>
          <w:rFonts w:ascii="Arial" w:hAnsi="Arial" w:cs="Arial"/>
          <w:sz w:val="24"/>
          <w:szCs w:val="24"/>
        </w:rPr>
        <w:t xml:space="preserve"> </w:t>
      </w:r>
      <w:r w:rsidR="00A933A0" w:rsidRPr="003F46BB">
        <w:rPr>
          <w:rFonts w:ascii="Arial" w:hAnsi="Arial" w:cs="Arial"/>
          <w:sz w:val="24"/>
          <w:szCs w:val="24"/>
        </w:rPr>
        <w:t xml:space="preserve">hohe Alter </w:t>
      </w:r>
      <w:r w:rsidR="00AA3AFE" w:rsidRPr="003F46BB">
        <w:rPr>
          <w:rFonts w:ascii="Arial" w:hAnsi="Arial" w:cs="Arial"/>
          <w:sz w:val="24"/>
          <w:szCs w:val="24"/>
        </w:rPr>
        <w:t>selbstbestimmt in der eigenen Wohnung zu leben</w:t>
      </w:r>
      <w:r w:rsidRPr="003F46BB">
        <w:rPr>
          <w:rFonts w:ascii="Arial" w:hAnsi="Arial" w:cs="Arial"/>
          <w:sz w:val="24"/>
          <w:szCs w:val="24"/>
        </w:rPr>
        <w:t>», freut sich Jürg Geiser</w:t>
      </w:r>
      <w:r w:rsidR="006D46F9" w:rsidRPr="003F46BB">
        <w:rPr>
          <w:rFonts w:ascii="Arial" w:hAnsi="Arial" w:cs="Arial"/>
          <w:sz w:val="24"/>
          <w:szCs w:val="24"/>
        </w:rPr>
        <w:t xml:space="preserve"> als </w:t>
      </w:r>
      <w:r w:rsidRPr="003F46BB">
        <w:rPr>
          <w:rFonts w:ascii="Arial" w:hAnsi="Arial" w:cs="Arial"/>
          <w:sz w:val="24"/>
          <w:szCs w:val="24"/>
        </w:rPr>
        <w:t>Bauherr dieses Projektes.</w:t>
      </w:r>
    </w:p>
    <w:p w14:paraId="534FA9EA" w14:textId="77777777" w:rsidR="00932340" w:rsidRPr="003F46BB" w:rsidRDefault="00932340" w:rsidP="003F46BB">
      <w:pPr>
        <w:spacing w:after="120" w:line="288" w:lineRule="auto"/>
        <w:jc w:val="both"/>
        <w:rPr>
          <w:rFonts w:ascii="Arial" w:hAnsi="Arial" w:cs="Arial"/>
          <w:b/>
          <w:bCs/>
          <w:sz w:val="24"/>
          <w:szCs w:val="24"/>
        </w:rPr>
      </w:pPr>
    </w:p>
    <w:p w14:paraId="4D235ABA" w14:textId="2548FF2B" w:rsidR="00AA3AFE" w:rsidRPr="003F46BB" w:rsidRDefault="00AA3AFE" w:rsidP="003F46BB">
      <w:pPr>
        <w:spacing w:after="120" w:line="288" w:lineRule="auto"/>
        <w:jc w:val="both"/>
        <w:rPr>
          <w:rFonts w:ascii="Arial" w:hAnsi="Arial" w:cs="Arial"/>
          <w:b/>
          <w:bCs/>
          <w:sz w:val="24"/>
          <w:szCs w:val="24"/>
        </w:rPr>
      </w:pPr>
      <w:r w:rsidRPr="003F46BB">
        <w:rPr>
          <w:rFonts w:ascii="Arial" w:hAnsi="Arial" w:cs="Arial"/>
          <w:b/>
          <w:bCs/>
          <w:sz w:val="24"/>
          <w:szCs w:val="24"/>
        </w:rPr>
        <w:t>Bildlegende</w:t>
      </w:r>
      <w:r w:rsidR="0039234C" w:rsidRPr="003F46BB">
        <w:rPr>
          <w:rFonts w:ascii="Arial" w:hAnsi="Arial" w:cs="Arial"/>
          <w:b/>
          <w:bCs/>
          <w:sz w:val="24"/>
          <w:szCs w:val="24"/>
        </w:rPr>
        <w:t>:</w:t>
      </w:r>
    </w:p>
    <w:p w14:paraId="08512E1C" w14:textId="77777777" w:rsidR="006D46F9" w:rsidRPr="003F46BB" w:rsidRDefault="006D46F9" w:rsidP="003F46BB">
      <w:pPr>
        <w:spacing w:line="288" w:lineRule="auto"/>
        <w:jc w:val="both"/>
        <w:rPr>
          <w:rFonts w:ascii="Arial" w:hAnsi="Arial" w:cs="Arial"/>
          <w:sz w:val="24"/>
          <w:szCs w:val="24"/>
        </w:rPr>
      </w:pPr>
    </w:p>
    <w:p w14:paraId="4E9FD873" w14:textId="68195498" w:rsidR="00AA3AFE" w:rsidRPr="003F46BB" w:rsidRDefault="00302293" w:rsidP="003F46BB">
      <w:pPr>
        <w:spacing w:line="288" w:lineRule="auto"/>
        <w:jc w:val="both"/>
        <w:rPr>
          <w:rFonts w:ascii="Arial" w:hAnsi="Arial" w:cs="Arial"/>
          <w:sz w:val="24"/>
          <w:szCs w:val="24"/>
        </w:rPr>
      </w:pPr>
      <w:r w:rsidRPr="003F46BB">
        <w:rPr>
          <w:rFonts w:ascii="Arial" w:hAnsi="Arial" w:cs="Arial"/>
          <w:sz w:val="24"/>
          <w:szCs w:val="24"/>
        </w:rPr>
        <w:t xml:space="preserve">3 </w:t>
      </w:r>
      <w:r w:rsidR="00AA3AFE" w:rsidRPr="003F46BB">
        <w:rPr>
          <w:rFonts w:ascii="Arial" w:hAnsi="Arial" w:cs="Arial"/>
          <w:sz w:val="24"/>
          <w:szCs w:val="24"/>
        </w:rPr>
        <w:t>½ Zimmer Wohnung</w:t>
      </w:r>
      <w:r w:rsidR="00EE4395" w:rsidRPr="003F46BB">
        <w:rPr>
          <w:rFonts w:ascii="Arial" w:hAnsi="Arial" w:cs="Arial"/>
          <w:sz w:val="24"/>
          <w:szCs w:val="24"/>
        </w:rPr>
        <w:t xml:space="preserve"> (</w:t>
      </w:r>
      <w:r w:rsidRPr="003F46BB">
        <w:rPr>
          <w:rFonts w:ascii="Arial" w:hAnsi="Arial" w:cs="Arial"/>
          <w:sz w:val="24"/>
          <w:szCs w:val="24"/>
        </w:rPr>
        <w:t>A24 - Wohnbereich.jpg</w:t>
      </w:r>
      <w:r w:rsidR="00EE4395" w:rsidRPr="003F46BB">
        <w:rPr>
          <w:rFonts w:ascii="Arial" w:hAnsi="Arial" w:cs="Arial"/>
          <w:sz w:val="24"/>
          <w:szCs w:val="24"/>
        </w:rPr>
        <w:t>)</w:t>
      </w:r>
    </w:p>
    <w:p w14:paraId="4224D4AE" w14:textId="77777777" w:rsidR="006D46F9" w:rsidRPr="003F46BB" w:rsidRDefault="006D46F9" w:rsidP="003F46BB">
      <w:pPr>
        <w:spacing w:line="288" w:lineRule="auto"/>
        <w:jc w:val="both"/>
        <w:rPr>
          <w:rFonts w:ascii="Arial" w:hAnsi="Arial" w:cs="Arial"/>
          <w:sz w:val="24"/>
          <w:szCs w:val="24"/>
        </w:rPr>
      </w:pPr>
    </w:p>
    <w:p w14:paraId="40B449C5" w14:textId="37411391" w:rsidR="0086205D" w:rsidRPr="003F46BB" w:rsidRDefault="00AA3AFE" w:rsidP="003F46BB">
      <w:pPr>
        <w:tabs>
          <w:tab w:val="left" w:pos="3593"/>
        </w:tabs>
        <w:spacing w:line="288" w:lineRule="auto"/>
        <w:jc w:val="both"/>
        <w:rPr>
          <w:rFonts w:ascii="Arial" w:hAnsi="Arial" w:cs="Arial"/>
          <w:sz w:val="24"/>
          <w:szCs w:val="24"/>
        </w:rPr>
      </w:pPr>
      <w:r w:rsidRPr="003F46BB">
        <w:rPr>
          <w:rFonts w:ascii="Arial" w:hAnsi="Arial" w:cs="Arial"/>
          <w:sz w:val="24"/>
          <w:szCs w:val="24"/>
        </w:rPr>
        <w:t xml:space="preserve">Aussenansicht </w:t>
      </w:r>
      <w:r w:rsidR="009E259B" w:rsidRPr="003F46BB">
        <w:rPr>
          <w:rFonts w:ascii="Arial" w:hAnsi="Arial" w:cs="Arial"/>
          <w:sz w:val="24"/>
          <w:szCs w:val="24"/>
        </w:rPr>
        <w:t>Wohnen am Rennwe</w:t>
      </w:r>
      <w:r w:rsidR="00932340" w:rsidRPr="003F46BB">
        <w:rPr>
          <w:rFonts w:ascii="Arial" w:hAnsi="Arial" w:cs="Arial"/>
          <w:sz w:val="24"/>
          <w:szCs w:val="24"/>
        </w:rPr>
        <w:t>g</w:t>
      </w:r>
      <w:r w:rsidR="0086205D" w:rsidRPr="003F46BB">
        <w:rPr>
          <w:rFonts w:ascii="Arial" w:hAnsi="Arial" w:cs="Arial"/>
          <w:sz w:val="24"/>
          <w:szCs w:val="24"/>
        </w:rPr>
        <w:t xml:space="preserve"> (DJI_0130.jpg)</w:t>
      </w:r>
    </w:p>
    <w:sectPr w:rsidR="0086205D" w:rsidRPr="003F46BB" w:rsidSect="00A17962">
      <w:headerReference w:type="even" r:id="rId8"/>
      <w:headerReference w:type="default" r:id="rId9"/>
      <w:footerReference w:type="even" r:id="rId10"/>
      <w:footerReference w:type="default" r:id="rId11"/>
      <w:headerReference w:type="first" r:id="rId12"/>
      <w:footerReference w:type="first" r:id="rId13"/>
      <w:pgSz w:w="11906" w:h="16838"/>
      <w:pgMar w:top="2835" w:right="1418" w:bottom="1418" w:left="1418" w:header="567"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608BA" w14:textId="77777777" w:rsidR="00183E2E" w:rsidRDefault="00183E2E" w:rsidP="00F91D37">
      <w:r>
        <w:separator/>
      </w:r>
    </w:p>
  </w:endnote>
  <w:endnote w:type="continuationSeparator" w:id="0">
    <w:p w14:paraId="5778AE82" w14:textId="77777777" w:rsidR="00183E2E" w:rsidRDefault="00183E2E" w:rsidP="00F9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Prime">
    <w:altName w:val="Sylfaen"/>
    <w:panose1 w:val="020B07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Com 55 Roman">
    <w:altName w:val="Arial"/>
    <w:charset w:val="00"/>
    <w:family w:val="swiss"/>
    <w:pitch w:val="variable"/>
    <w:sig w:usb0="8000008F" w:usb1="10002042"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AEE7A" w14:textId="77777777" w:rsidR="0006660C" w:rsidRDefault="000666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2825F" w14:textId="77777777" w:rsidR="0006660C" w:rsidRDefault="000666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FC69A" w14:textId="66AE1734" w:rsidR="00F62B3B" w:rsidRPr="001F0EAF" w:rsidRDefault="00AA3AFE" w:rsidP="004A0153">
    <w:pPr>
      <w:pStyle w:val="Fuzeile"/>
      <w:rPr>
        <w:b/>
      </w:rPr>
    </w:pPr>
    <w:r>
      <w:rPr>
        <w:b/>
      </w:rPr>
      <w:t xml:space="preserve">Kontakt: </w:t>
    </w:r>
    <w:r w:rsidR="00F62B3B">
      <w:rPr>
        <w:b/>
      </w:rPr>
      <w:t>Wohnen am Rennweg</w:t>
    </w:r>
    <w:r>
      <w:rPr>
        <w:b/>
      </w:rPr>
      <w:t>, Jürg Geiser</w:t>
    </w:r>
  </w:p>
  <w:p w14:paraId="32A2DB43" w14:textId="5DDC2E6B" w:rsidR="00F62B3B" w:rsidRPr="007400DB" w:rsidRDefault="00F62B3B" w:rsidP="00224640">
    <w:pPr>
      <w:pStyle w:val="Fuzeile"/>
      <w:rPr>
        <w:sz w:val="2"/>
      </w:rPr>
    </w:pPr>
    <w:r w:rsidRPr="001F0EAF">
      <w:t>Bahnhofstrasse 4</w:t>
    </w:r>
    <w:r>
      <w:t>a</w:t>
    </w:r>
    <w:r w:rsidRPr="001F0EAF">
      <w:t xml:space="preserve"> | 8360 Eschlikon |</w:t>
    </w:r>
    <w:r>
      <w:t xml:space="preserve"> </w:t>
    </w:r>
    <w:r w:rsidRPr="001F0EAF">
      <w:t xml:space="preserve">Telefon </w:t>
    </w:r>
    <w:r>
      <w:t>0</w:t>
    </w:r>
    <w:r w:rsidRPr="001F0EAF">
      <w:t>79</w:t>
    </w:r>
    <w:r>
      <w:t xml:space="preserve"> </w:t>
    </w:r>
    <w:r w:rsidRPr="001F0EAF">
      <w:t>373 70</w:t>
    </w:r>
    <w:r>
      <w:t xml:space="preserve"> </w:t>
    </w:r>
    <w:r w:rsidRPr="001F0EAF">
      <w:t>22 |</w:t>
    </w:r>
    <w:r>
      <w:t xml:space="preserve"> wohnen@rennweg.immo</w:t>
    </w:r>
    <w:r w:rsidRPr="001F0EAF">
      <w:t xml:space="preserve"> | </w:t>
    </w:r>
    <w:r>
      <w:t>www.</w:t>
    </w:r>
    <w:hyperlink r:id="rId1" w:history="1">
      <w:r>
        <w:rPr>
          <w:rStyle w:val="Hyperlink"/>
        </w:rPr>
        <w:t>rennweg.immo</w:t>
      </w:r>
    </w:hyperlink>
    <w:r>
      <w:rPr>
        <w:rStyle w:val="Hyperlink"/>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7BB69" w14:textId="77777777" w:rsidR="00183E2E" w:rsidRDefault="00183E2E" w:rsidP="00F91D37">
      <w:r>
        <w:separator/>
      </w:r>
    </w:p>
  </w:footnote>
  <w:footnote w:type="continuationSeparator" w:id="0">
    <w:p w14:paraId="1336A528" w14:textId="77777777" w:rsidR="00183E2E" w:rsidRDefault="00183E2E" w:rsidP="00F9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AAD18" w14:textId="77777777" w:rsidR="0006660C" w:rsidRDefault="000666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13171" w14:textId="50EA54A4" w:rsidR="00F62B3B" w:rsidRDefault="0086205D" w:rsidP="008035FC">
    <w:pPr>
      <w:pStyle w:val="Kopfzeile"/>
      <w:tabs>
        <w:tab w:val="clear" w:pos="4536"/>
      </w:tabs>
    </w:pPr>
    <w:r>
      <w:rPr>
        <w:noProof/>
      </w:rPr>
      <w:drawing>
        <wp:anchor distT="0" distB="0" distL="114300" distR="114300" simplePos="0" relativeHeight="251683839" behindDoc="0" locked="0" layoutInCell="1" allowOverlap="1" wp14:anchorId="48BDFBD5" wp14:editId="3B72F591">
          <wp:simplePos x="0" y="0"/>
          <wp:positionH relativeFrom="margin">
            <wp:posOffset>0</wp:posOffset>
          </wp:positionH>
          <wp:positionV relativeFrom="paragraph">
            <wp:posOffset>0</wp:posOffset>
          </wp:positionV>
          <wp:extent cx="1080000" cy="1080000"/>
          <wp:effectExtent l="0" t="0" r="6350" b="6350"/>
          <wp:wrapNone/>
          <wp:docPr id="1" name="Grafik 1" descr="Ein Bild, das Essen, Schild, Tell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hnen am Rennweg.png"/>
                  <pic:cNvPicPr/>
                </pic:nvPicPr>
                <pic:blipFill>
                  <a:blip r:embed="rId1"/>
                  <a:stretch>
                    <a:fillRect/>
                  </a:stretch>
                </pic:blipFill>
                <pic:spPr>
                  <a:xfrm>
                    <a:off x="0" y="0"/>
                    <a:ext cx="1080000" cy="1080000"/>
                  </a:xfrm>
                  <a:prstGeom prst="rect">
                    <a:avLst/>
                  </a:prstGeom>
                </pic:spPr>
              </pic:pic>
            </a:graphicData>
          </a:graphic>
          <wp14:sizeRelH relativeFrom="page">
            <wp14:pctWidth>0</wp14:pctWidth>
          </wp14:sizeRelH>
          <wp14:sizeRelV relativeFrom="page">
            <wp14:pctHeight>0</wp14:pctHeight>
          </wp14:sizeRelV>
        </wp:anchor>
      </w:drawing>
    </w:r>
    <w:r w:rsidR="00F62B3B">
      <w:rPr>
        <w:noProof/>
        <w:lang w:eastAsia="de-CH"/>
      </w:rPr>
      <mc:AlternateContent>
        <mc:Choice Requires="wps">
          <w:drawing>
            <wp:anchor distT="0" distB="0" distL="114300" distR="114300" simplePos="0" relativeHeight="251664383" behindDoc="0" locked="1" layoutInCell="1" allowOverlap="1" wp14:anchorId="1511F7EC" wp14:editId="741DF427">
              <wp:simplePos x="0" y="0"/>
              <wp:positionH relativeFrom="margin">
                <wp:align>left</wp:align>
              </wp:positionH>
              <wp:positionV relativeFrom="page">
                <wp:posOffset>88265</wp:posOffset>
              </wp:positionV>
              <wp:extent cx="2901315" cy="273050"/>
              <wp:effectExtent l="0" t="0" r="13335" b="12700"/>
              <wp:wrapNone/>
              <wp:docPr id="5" name="Textfeld 5"/>
              <wp:cNvGraphicFramePr/>
              <a:graphic xmlns:a="http://schemas.openxmlformats.org/drawingml/2006/main">
                <a:graphicData uri="http://schemas.microsoft.com/office/word/2010/wordprocessingShape">
                  <wps:wsp>
                    <wps:cNvSpPr txBox="1"/>
                    <wps:spPr>
                      <a:xfrm>
                        <a:off x="0" y="0"/>
                        <a:ext cx="2901315"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678272" w14:textId="77777777" w:rsidR="00F62B3B" w:rsidRDefault="00F62B3B" w:rsidP="00625020">
                          <w:pPr>
                            <w:pStyle w:val="Anleitung"/>
                          </w:pPr>
                          <w:r>
                            <w:t>Logo ein-/ausblenden: Einfügen &gt; Kopf- und Fusszeile.</w:t>
                          </w:r>
                        </w:p>
                        <w:p w14:paraId="590436E4" w14:textId="77777777" w:rsidR="00F62B3B" w:rsidRDefault="00F62B3B" w:rsidP="00625020">
                          <w:pPr>
                            <w:pStyle w:val="Anleitung"/>
                          </w:pPr>
                          <w:r>
                            <w:t>Mit F11 zum nächsten Platzhalter springen.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1F7EC" id="_x0000_t202" coordsize="21600,21600" o:spt="202" path="m,l,21600r21600,l21600,xe">
              <v:stroke joinstyle="miter"/>
              <v:path gradientshapeok="t" o:connecttype="rect"/>
            </v:shapetype>
            <v:shape id="Textfeld 5" o:spid="_x0000_s1026" type="#_x0000_t202" style="position:absolute;margin-left:0;margin-top:6.95pt;width:228.45pt;height:21.5pt;z-index:251664383;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" filled="f" stroked="f" strokeweight=".5pt">
              <v:textbox inset="0,0,0,0">
                <w:txbxContent>
                  <w:p w14:paraId="77678272" w14:textId="77777777" w:rsidR="00F62B3B" w:rsidRDefault="00F62B3B" w:rsidP="00625020">
                    <w:pPr>
                      <w:pStyle w:val="Anleitung"/>
                    </w:pPr>
                    <w:r>
                      <w:t>Logo ein-/ausblenden: Einfügen &gt; Kopf- und Fusszeile.</w:t>
                    </w:r>
                  </w:p>
                  <w:p w14:paraId="590436E4" w14:textId="77777777" w:rsidR="00F62B3B" w:rsidRDefault="00F62B3B" w:rsidP="00625020">
                    <w:pPr>
                      <w:pStyle w:val="Anleitung"/>
                    </w:pPr>
                    <w:r>
                      <w:t>Mit F11 zum nächsten Platzhalter springen.</w:t>
                    </w:r>
                  </w:p>
                </w:txbxContent>
              </v:textbox>
              <w10:wrap anchorx="margin"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78944" w14:textId="3602E010" w:rsidR="00F62B3B" w:rsidRPr="00A17962" w:rsidRDefault="00F62B3B" w:rsidP="00A17962">
    <w:pPr>
      <w:pStyle w:val="Kopfzeile"/>
    </w:pPr>
    <w:r>
      <w:rPr>
        <w:noProof/>
      </w:rPr>
      <w:drawing>
        <wp:anchor distT="0" distB="0" distL="114300" distR="114300" simplePos="0" relativeHeight="251678719" behindDoc="0" locked="0" layoutInCell="1" allowOverlap="1" wp14:anchorId="16235EED" wp14:editId="275A93AA">
          <wp:simplePos x="0" y="0"/>
          <wp:positionH relativeFrom="margin">
            <wp:posOffset>0</wp:posOffset>
          </wp:positionH>
          <wp:positionV relativeFrom="paragraph">
            <wp:posOffset>-78105</wp:posOffset>
          </wp:positionV>
          <wp:extent cx="1080000" cy="1080000"/>
          <wp:effectExtent l="0" t="0" r="6350" b="6350"/>
          <wp:wrapNone/>
          <wp:docPr id="9" name="Grafik 9" descr="Ein Bild, das Essen, Schild, Tell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hnen am Rennweg.png"/>
                  <pic:cNvPicPr/>
                </pic:nvPicPr>
                <pic:blipFill>
                  <a:blip r:embed="rId1"/>
                  <a:stretch>
                    <a:fillRect/>
                  </a:stretch>
                </pic:blipFill>
                <pic:spPr>
                  <a:xfrm>
                    <a:off x="0" y="0"/>
                    <a:ext cx="1080000" cy="1080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2" w15:restartNumberingAfterBreak="0">
    <w:nsid w:val="289B70F2"/>
    <w:multiLevelType w:val="hybridMultilevel"/>
    <w:tmpl w:val="C846B412"/>
    <w:lvl w:ilvl="0" w:tplc="FAB0B95E">
      <w:numFmt w:val="bullet"/>
      <w:lvlText w:val="-"/>
      <w:lvlJc w:val="left"/>
      <w:pPr>
        <w:ind w:left="700" w:hanging="360"/>
      </w:pPr>
      <w:rPr>
        <w:rFonts w:ascii="SegoePrime" w:eastAsiaTheme="minorHAnsi" w:hAnsi="SegoePrime" w:cs="SegoePrime" w:hint="default"/>
      </w:rPr>
    </w:lvl>
    <w:lvl w:ilvl="1" w:tplc="08070003" w:tentative="1">
      <w:start w:val="1"/>
      <w:numFmt w:val="bullet"/>
      <w:lvlText w:val="o"/>
      <w:lvlJc w:val="left"/>
      <w:pPr>
        <w:ind w:left="1420" w:hanging="360"/>
      </w:pPr>
      <w:rPr>
        <w:rFonts w:ascii="Courier New" w:hAnsi="Courier New" w:cs="Courier New" w:hint="default"/>
      </w:rPr>
    </w:lvl>
    <w:lvl w:ilvl="2" w:tplc="08070005" w:tentative="1">
      <w:start w:val="1"/>
      <w:numFmt w:val="bullet"/>
      <w:lvlText w:val=""/>
      <w:lvlJc w:val="left"/>
      <w:pPr>
        <w:ind w:left="2140" w:hanging="360"/>
      </w:pPr>
      <w:rPr>
        <w:rFonts w:ascii="Wingdings" w:hAnsi="Wingdings" w:hint="default"/>
      </w:rPr>
    </w:lvl>
    <w:lvl w:ilvl="3" w:tplc="08070001" w:tentative="1">
      <w:start w:val="1"/>
      <w:numFmt w:val="bullet"/>
      <w:lvlText w:val=""/>
      <w:lvlJc w:val="left"/>
      <w:pPr>
        <w:ind w:left="2860" w:hanging="360"/>
      </w:pPr>
      <w:rPr>
        <w:rFonts w:ascii="Symbol" w:hAnsi="Symbol" w:hint="default"/>
      </w:rPr>
    </w:lvl>
    <w:lvl w:ilvl="4" w:tplc="08070003" w:tentative="1">
      <w:start w:val="1"/>
      <w:numFmt w:val="bullet"/>
      <w:lvlText w:val="o"/>
      <w:lvlJc w:val="left"/>
      <w:pPr>
        <w:ind w:left="3580" w:hanging="360"/>
      </w:pPr>
      <w:rPr>
        <w:rFonts w:ascii="Courier New" w:hAnsi="Courier New" w:cs="Courier New" w:hint="default"/>
      </w:rPr>
    </w:lvl>
    <w:lvl w:ilvl="5" w:tplc="08070005" w:tentative="1">
      <w:start w:val="1"/>
      <w:numFmt w:val="bullet"/>
      <w:lvlText w:val=""/>
      <w:lvlJc w:val="left"/>
      <w:pPr>
        <w:ind w:left="4300" w:hanging="360"/>
      </w:pPr>
      <w:rPr>
        <w:rFonts w:ascii="Wingdings" w:hAnsi="Wingdings" w:hint="default"/>
      </w:rPr>
    </w:lvl>
    <w:lvl w:ilvl="6" w:tplc="08070001" w:tentative="1">
      <w:start w:val="1"/>
      <w:numFmt w:val="bullet"/>
      <w:lvlText w:val=""/>
      <w:lvlJc w:val="left"/>
      <w:pPr>
        <w:ind w:left="5020" w:hanging="360"/>
      </w:pPr>
      <w:rPr>
        <w:rFonts w:ascii="Symbol" w:hAnsi="Symbol" w:hint="default"/>
      </w:rPr>
    </w:lvl>
    <w:lvl w:ilvl="7" w:tplc="08070003" w:tentative="1">
      <w:start w:val="1"/>
      <w:numFmt w:val="bullet"/>
      <w:lvlText w:val="o"/>
      <w:lvlJc w:val="left"/>
      <w:pPr>
        <w:ind w:left="5740" w:hanging="360"/>
      </w:pPr>
      <w:rPr>
        <w:rFonts w:ascii="Courier New" w:hAnsi="Courier New" w:cs="Courier New" w:hint="default"/>
      </w:rPr>
    </w:lvl>
    <w:lvl w:ilvl="8" w:tplc="08070005" w:tentative="1">
      <w:start w:val="1"/>
      <w:numFmt w:val="bullet"/>
      <w:lvlText w:val=""/>
      <w:lvlJc w:val="left"/>
      <w:pPr>
        <w:ind w:left="6460" w:hanging="360"/>
      </w:pPr>
      <w:rPr>
        <w:rFonts w:ascii="Wingdings" w:hAnsi="Wingdings" w:hint="default"/>
      </w:rPr>
    </w:lvl>
  </w:abstractNum>
  <w:abstractNum w:abstractNumId="13" w15:restartNumberingAfterBreak="0">
    <w:nsid w:val="411B7894"/>
    <w:multiLevelType w:val="hybridMultilevel"/>
    <w:tmpl w:val="4D7AA5C0"/>
    <w:lvl w:ilvl="0" w:tplc="04126024">
      <w:start w:val="1"/>
      <w:numFmt w:val="bullet"/>
      <w:pStyle w:val="Aufzhlung1"/>
      <w:lvlText w:val="-"/>
      <w:lvlJc w:val="left"/>
      <w:pPr>
        <w:ind w:left="700" w:hanging="360"/>
      </w:pPr>
      <w:rPr>
        <w:rFonts w:ascii="SegoePrime" w:hAnsi="SegoePrime" w:hint="default"/>
      </w:rPr>
    </w:lvl>
    <w:lvl w:ilvl="1" w:tplc="E4E0E86C">
      <w:start w:val="1"/>
      <w:numFmt w:val="bullet"/>
      <w:pStyle w:val="Aufzhlung2"/>
      <w:lvlText w:val="-"/>
      <w:lvlJc w:val="left"/>
      <w:pPr>
        <w:ind w:left="1440" w:hanging="360"/>
      </w:pPr>
      <w:rPr>
        <w:rFonts w:ascii="SegoePrime" w:hAnsi="SegoePrime" w:hint="default"/>
      </w:rPr>
    </w:lvl>
    <w:lvl w:ilvl="2" w:tplc="49CEF968">
      <w:start w:val="1"/>
      <w:numFmt w:val="bullet"/>
      <w:lvlText w:val="-"/>
      <w:lvlJc w:val="left"/>
      <w:pPr>
        <w:ind w:left="2160" w:hanging="360"/>
      </w:pPr>
      <w:rPr>
        <w:rFonts w:ascii="SegoePrime" w:hAnsi="SegoePrime"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5"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C0D46FD"/>
    <w:multiLevelType w:val="multilevel"/>
    <w:tmpl w:val="1868BACA"/>
    <w:lvl w:ilvl="0">
      <w:start w:val="1"/>
      <w:numFmt w:val="decimal"/>
      <w:pStyle w:val="berschrift1nummeriert"/>
      <w:lvlText w:val="%1"/>
      <w:lvlJc w:val="left"/>
      <w:pPr>
        <w:ind w:left="425" w:hanging="425"/>
      </w:pPr>
      <w:rPr>
        <w:rFonts w:hint="default"/>
      </w:rPr>
    </w:lvl>
    <w:lvl w:ilvl="1">
      <w:start w:val="1"/>
      <w:numFmt w:val="decimal"/>
      <w:pStyle w:val="berschrift2nummeriert"/>
      <w:lvlText w:val="%1.%2"/>
      <w:lvlJc w:val="left"/>
      <w:pPr>
        <w:ind w:left="425" w:hanging="425"/>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lowerLetter"/>
      <w:lvlText w:val="%6)"/>
      <w:lvlJc w:val="left"/>
      <w:pPr>
        <w:ind w:left="425" w:hanging="425"/>
      </w:pPr>
      <w:rPr>
        <w:rFonts w:hint="default"/>
      </w:rPr>
    </w:lvl>
    <w:lvl w:ilvl="6">
      <w:start w:val="1"/>
      <w:numFmt w:val="lowerRoman"/>
      <w:lvlText w:val="%7."/>
      <w:lvlJc w:val="left"/>
      <w:pPr>
        <w:ind w:left="425" w:hanging="425"/>
      </w:pPr>
      <w:rPr>
        <w:rFonts w:hint="default"/>
      </w:rPr>
    </w:lvl>
    <w:lvl w:ilvl="7">
      <w:start w:val="1"/>
      <w:numFmt w:val="decimal"/>
      <w:pStyle w:val="Nummerierung1"/>
      <w:lvlText w:val="%8."/>
      <w:lvlJc w:val="left"/>
      <w:pPr>
        <w:ind w:left="425" w:hanging="425"/>
      </w:pPr>
      <w:rPr>
        <w:rFonts w:hint="default"/>
      </w:rPr>
    </w:lvl>
    <w:lvl w:ilvl="8">
      <w:start w:val="1"/>
      <w:numFmt w:val="decimal"/>
      <w:pStyle w:val="Nummerierung2"/>
      <w:lvlText w:val="%8.%9"/>
      <w:lvlJc w:val="left"/>
      <w:pPr>
        <w:ind w:left="992" w:hanging="567"/>
      </w:pPr>
      <w:rPr>
        <w:rFonts w:hint="default"/>
      </w:rPr>
    </w:lvl>
  </w:abstractNum>
  <w:abstractNum w:abstractNumId="18"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EC90B5A"/>
    <w:multiLevelType w:val="multilevel"/>
    <w:tmpl w:val="67801BB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pStyle w:val="Aufzhlung3"/>
      <w:lvlText w:val="-"/>
      <w:lvlJc w:val="left"/>
      <w:pPr>
        <w:ind w:left="851" w:hanging="284"/>
      </w:pPr>
      <w:rPr>
        <w:rFonts w:ascii="SegoePrime" w:hAnsi="SegoePrime"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0"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1"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6AE06DE1"/>
    <w:multiLevelType w:val="multilevel"/>
    <w:tmpl w:val="572CCB20"/>
    <w:lvl w:ilvl="0">
      <w:start w:val="1"/>
      <w:numFmt w:val="bullet"/>
      <w:lvlText w:val="-"/>
      <w:lvlJc w:val="left"/>
      <w:pPr>
        <w:ind w:left="284" w:hanging="284"/>
      </w:pPr>
      <w:rPr>
        <w:rFonts w:ascii="SegoePrime" w:hAnsi="SegoePrime"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5"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8"/>
  </w:num>
  <w:num w:numId="13">
    <w:abstractNumId w:val="15"/>
  </w:num>
  <w:num w:numId="14">
    <w:abstractNumId w:val="25"/>
  </w:num>
  <w:num w:numId="15">
    <w:abstractNumId w:val="24"/>
  </w:num>
  <w:num w:numId="16">
    <w:abstractNumId w:val="10"/>
  </w:num>
  <w:num w:numId="17">
    <w:abstractNumId w:val="16"/>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4"/>
  </w:num>
  <w:num w:numId="21">
    <w:abstractNumId w:val="20"/>
  </w:num>
  <w:num w:numId="22">
    <w:abstractNumId w:val="19"/>
  </w:num>
  <w:num w:numId="23">
    <w:abstractNumId w:val="11"/>
  </w:num>
  <w:num w:numId="24">
    <w:abstractNumId w:val="17"/>
  </w:num>
  <w:num w:numId="25">
    <w:abstractNumId w:val="21"/>
  </w:num>
  <w:num w:numId="26">
    <w:abstractNumId w:val="13"/>
  </w:num>
  <w:num w:numId="27">
    <w:abstractNumId w:val="1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it-CH" w:vendorID="64" w:dllVersion="0" w:nlCheck="1" w:checkStyle="0"/>
  <w:attachedTemplate r:id="rId1"/>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F8F"/>
    <w:rsid w:val="00002978"/>
    <w:rsid w:val="0001010F"/>
    <w:rsid w:val="000266B7"/>
    <w:rsid w:val="00032B92"/>
    <w:rsid w:val="000330E1"/>
    <w:rsid w:val="000409C8"/>
    <w:rsid w:val="00041700"/>
    <w:rsid w:val="00062F8B"/>
    <w:rsid w:val="00063BC2"/>
    <w:rsid w:val="0006660C"/>
    <w:rsid w:val="000701F1"/>
    <w:rsid w:val="00071780"/>
    <w:rsid w:val="0007652D"/>
    <w:rsid w:val="00083961"/>
    <w:rsid w:val="00086B9B"/>
    <w:rsid w:val="00096E8E"/>
    <w:rsid w:val="000B5702"/>
    <w:rsid w:val="000B595D"/>
    <w:rsid w:val="000C49C1"/>
    <w:rsid w:val="000D1743"/>
    <w:rsid w:val="000E756F"/>
    <w:rsid w:val="000F118D"/>
    <w:rsid w:val="000F3430"/>
    <w:rsid w:val="00102345"/>
    <w:rsid w:val="00106688"/>
    <w:rsid w:val="00106D47"/>
    <w:rsid w:val="00107F09"/>
    <w:rsid w:val="001134C7"/>
    <w:rsid w:val="00113CB8"/>
    <w:rsid w:val="00114363"/>
    <w:rsid w:val="0012151C"/>
    <w:rsid w:val="001375AB"/>
    <w:rsid w:val="00144122"/>
    <w:rsid w:val="00147190"/>
    <w:rsid w:val="00154677"/>
    <w:rsid w:val="00167916"/>
    <w:rsid w:val="00183E2E"/>
    <w:rsid w:val="00195AEA"/>
    <w:rsid w:val="001C6100"/>
    <w:rsid w:val="001D07D9"/>
    <w:rsid w:val="001F0EAF"/>
    <w:rsid w:val="001F4A7E"/>
    <w:rsid w:val="001F4B8C"/>
    <w:rsid w:val="00224640"/>
    <w:rsid w:val="0022685B"/>
    <w:rsid w:val="0023205B"/>
    <w:rsid w:val="00232787"/>
    <w:rsid w:val="0024144D"/>
    <w:rsid w:val="0025644A"/>
    <w:rsid w:val="00267F71"/>
    <w:rsid w:val="002702BF"/>
    <w:rsid w:val="00271C2A"/>
    <w:rsid w:val="00290E37"/>
    <w:rsid w:val="00292593"/>
    <w:rsid w:val="002A6E55"/>
    <w:rsid w:val="002D38AE"/>
    <w:rsid w:val="002F06AA"/>
    <w:rsid w:val="002F68A2"/>
    <w:rsid w:val="00302293"/>
    <w:rsid w:val="0030245A"/>
    <w:rsid w:val="0030700C"/>
    <w:rsid w:val="0032330D"/>
    <w:rsid w:val="00333A1B"/>
    <w:rsid w:val="003514EE"/>
    <w:rsid w:val="0036364E"/>
    <w:rsid w:val="00363671"/>
    <w:rsid w:val="00364EE3"/>
    <w:rsid w:val="003757E4"/>
    <w:rsid w:val="00375834"/>
    <w:rsid w:val="0039234C"/>
    <w:rsid w:val="00394E77"/>
    <w:rsid w:val="003A5089"/>
    <w:rsid w:val="003B1EFD"/>
    <w:rsid w:val="003B78D9"/>
    <w:rsid w:val="003D0FAA"/>
    <w:rsid w:val="003D5534"/>
    <w:rsid w:val="003F1A56"/>
    <w:rsid w:val="003F46BB"/>
    <w:rsid w:val="003F6013"/>
    <w:rsid w:val="00405D76"/>
    <w:rsid w:val="00425E83"/>
    <w:rsid w:val="00452D49"/>
    <w:rsid w:val="0045409B"/>
    <w:rsid w:val="00457AA0"/>
    <w:rsid w:val="00475C83"/>
    <w:rsid w:val="00486DBB"/>
    <w:rsid w:val="00494FD7"/>
    <w:rsid w:val="004A0153"/>
    <w:rsid w:val="004A039B"/>
    <w:rsid w:val="004B0FDB"/>
    <w:rsid w:val="004B69B8"/>
    <w:rsid w:val="004C1329"/>
    <w:rsid w:val="004C3880"/>
    <w:rsid w:val="004D0F2F"/>
    <w:rsid w:val="004D179F"/>
    <w:rsid w:val="004D5B31"/>
    <w:rsid w:val="004F1F48"/>
    <w:rsid w:val="00500294"/>
    <w:rsid w:val="00511CF2"/>
    <w:rsid w:val="00526C93"/>
    <w:rsid w:val="00535EA2"/>
    <w:rsid w:val="00537410"/>
    <w:rsid w:val="005501F7"/>
    <w:rsid w:val="00550787"/>
    <w:rsid w:val="00583900"/>
    <w:rsid w:val="00591832"/>
    <w:rsid w:val="00592841"/>
    <w:rsid w:val="005B0A37"/>
    <w:rsid w:val="005B4DEC"/>
    <w:rsid w:val="005B6FD0"/>
    <w:rsid w:val="005C6148"/>
    <w:rsid w:val="005E3ECE"/>
    <w:rsid w:val="006019FC"/>
    <w:rsid w:val="006044D5"/>
    <w:rsid w:val="0061612B"/>
    <w:rsid w:val="00622FDC"/>
    <w:rsid w:val="00625020"/>
    <w:rsid w:val="00642F26"/>
    <w:rsid w:val="0065274C"/>
    <w:rsid w:val="006571B2"/>
    <w:rsid w:val="00675EE0"/>
    <w:rsid w:val="00686D14"/>
    <w:rsid w:val="00686E89"/>
    <w:rsid w:val="00687ED7"/>
    <w:rsid w:val="006C144C"/>
    <w:rsid w:val="006C59AB"/>
    <w:rsid w:val="006D46F9"/>
    <w:rsid w:val="006E0F4E"/>
    <w:rsid w:val="006F0345"/>
    <w:rsid w:val="006F0469"/>
    <w:rsid w:val="007040B6"/>
    <w:rsid w:val="00705076"/>
    <w:rsid w:val="00711147"/>
    <w:rsid w:val="00712D3B"/>
    <w:rsid w:val="007277E3"/>
    <w:rsid w:val="00731A17"/>
    <w:rsid w:val="00734458"/>
    <w:rsid w:val="007400DB"/>
    <w:rsid w:val="007419CF"/>
    <w:rsid w:val="00741ACD"/>
    <w:rsid w:val="007446C0"/>
    <w:rsid w:val="0074487E"/>
    <w:rsid w:val="00746273"/>
    <w:rsid w:val="0075431E"/>
    <w:rsid w:val="007554A0"/>
    <w:rsid w:val="00774E70"/>
    <w:rsid w:val="00796CEE"/>
    <w:rsid w:val="007A2395"/>
    <w:rsid w:val="007C0B2A"/>
    <w:rsid w:val="007C3BFF"/>
    <w:rsid w:val="007D124C"/>
    <w:rsid w:val="007D53ED"/>
    <w:rsid w:val="007E0460"/>
    <w:rsid w:val="007E6A1C"/>
    <w:rsid w:val="008035FC"/>
    <w:rsid w:val="0082439C"/>
    <w:rsid w:val="00841B44"/>
    <w:rsid w:val="00857D8A"/>
    <w:rsid w:val="0086205D"/>
    <w:rsid w:val="00870017"/>
    <w:rsid w:val="00870D57"/>
    <w:rsid w:val="00883CC4"/>
    <w:rsid w:val="008C38A5"/>
    <w:rsid w:val="008D6AF4"/>
    <w:rsid w:val="008F7371"/>
    <w:rsid w:val="00912E5F"/>
    <w:rsid w:val="00913AA0"/>
    <w:rsid w:val="00930FB8"/>
    <w:rsid w:val="00932340"/>
    <w:rsid w:val="00932532"/>
    <w:rsid w:val="0093619F"/>
    <w:rsid w:val="009427E5"/>
    <w:rsid w:val="009454B7"/>
    <w:rsid w:val="00946809"/>
    <w:rsid w:val="009529B6"/>
    <w:rsid w:val="009613D8"/>
    <w:rsid w:val="00974275"/>
    <w:rsid w:val="00974667"/>
    <w:rsid w:val="009804FC"/>
    <w:rsid w:val="00985255"/>
    <w:rsid w:val="00995CBA"/>
    <w:rsid w:val="0099678C"/>
    <w:rsid w:val="009A675A"/>
    <w:rsid w:val="009A785E"/>
    <w:rsid w:val="009B0C96"/>
    <w:rsid w:val="009B234D"/>
    <w:rsid w:val="009C222B"/>
    <w:rsid w:val="009C67A8"/>
    <w:rsid w:val="009C7996"/>
    <w:rsid w:val="009D1035"/>
    <w:rsid w:val="009D201B"/>
    <w:rsid w:val="009D5D9C"/>
    <w:rsid w:val="009D5F34"/>
    <w:rsid w:val="009E2171"/>
    <w:rsid w:val="009E259B"/>
    <w:rsid w:val="009E4F77"/>
    <w:rsid w:val="009F1D7B"/>
    <w:rsid w:val="00A05C7D"/>
    <w:rsid w:val="00A06F53"/>
    <w:rsid w:val="00A07B50"/>
    <w:rsid w:val="00A17962"/>
    <w:rsid w:val="00A17CC9"/>
    <w:rsid w:val="00A22A95"/>
    <w:rsid w:val="00A54127"/>
    <w:rsid w:val="00A57815"/>
    <w:rsid w:val="00A60D9B"/>
    <w:rsid w:val="00A62F82"/>
    <w:rsid w:val="00A649F8"/>
    <w:rsid w:val="00A70CDC"/>
    <w:rsid w:val="00A7133D"/>
    <w:rsid w:val="00A74DA6"/>
    <w:rsid w:val="00A846B1"/>
    <w:rsid w:val="00A933A0"/>
    <w:rsid w:val="00A943A3"/>
    <w:rsid w:val="00AA3AFE"/>
    <w:rsid w:val="00AB1656"/>
    <w:rsid w:val="00AC2D5B"/>
    <w:rsid w:val="00AC709B"/>
    <w:rsid w:val="00AD36B2"/>
    <w:rsid w:val="00AD567F"/>
    <w:rsid w:val="00AD7745"/>
    <w:rsid w:val="00AF47AE"/>
    <w:rsid w:val="00AF7CA8"/>
    <w:rsid w:val="00B01A87"/>
    <w:rsid w:val="00B11A9B"/>
    <w:rsid w:val="00B315D9"/>
    <w:rsid w:val="00B32ABB"/>
    <w:rsid w:val="00B41FD3"/>
    <w:rsid w:val="00B426D3"/>
    <w:rsid w:val="00B42F8F"/>
    <w:rsid w:val="00B431DE"/>
    <w:rsid w:val="00B449C0"/>
    <w:rsid w:val="00B511A4"/>
    <w:rsid w:val="00B53F39"/>
    <w:rsid w:val="00B656F5"/>
    <w:rsid w:val="00B70D03"/>
    <w:rsid w:val="00B803E7"/>
    <w:rsid w:val="00B82E14"/>
    <w:rsid w:val="00B83514"/>
    <w:rsid w:val="00BA2834"/>
    <w:rsid w:val="00BA4DDE"/>
    <w:rsid w:val="00BC655F"/>
    <w:rsid w:val="00BD4D57"/>
    <w:rsid w:val="00BE1E62"/>
    <w:rsid w:val="00BF5585"/>
    <w:rsid w:val="00BF7052"/>
    <w:rsid w:val="00C02D0B"/>
    <w:rsid w:val="00C032DC"/>
    <w:rsid w:val="00C05FAB"/>
    <w:rsid w:val="00C26CA5"/>
    <w:rsid w:val="00C322EF"/>
    <w:rsid w:val="00C401DC"/>
    <w:rsid w:val="00C51D2F"/>
    <w:rsid w:val="00C54925"/>
    <w:rsid w:val="00C57E08"/>
    <w:rsid w:val="00C94E88"/>
    <w:rsid w:val="00CA348A"/>
    <w:rsid w:val="00CA373D"/>
    <w:rsid w:val="00CB2CE6"/>
    <w:rsid w:val="00CF08BB"/>
    <w:rsid w:val="00D04F1F"/>
    <w:rsid w:val="00D22AE5"/>
    <w:rsid w:val="00D24EB8"/>
    <w:rsid w:val="00D30E68"/>
    <w:rsid w:val="00D430A6"/>
    <w:rsid w:val="00D444D2"/>
    <w:rsid w:val="00D61996"/>
    <w:rsid w:val="00D85763"/>
    <w:rsid w:val="00D9415C"/>
    <w:rsid w:val="00DA0A2C"/>
    <w:rsid w:val="00DA469E"/>
    <w:rsid w:val="00DB37B9"/>
    <w:rsid w:val="00DB7675"/>
    <w:rsid w:val="00DD4792"/>
    <w:rsid w:val="00DF6949"/>
    <w:rsid w:val="00E1415D"/>
    <w:rsid w:val="00E25DCD"/>
    <w:rsid w:val="00E269E1"/>
    <w:rsid w:val="00E35EAD"/>
    <w:rsid w:val="00E42B41"/>
    <w:rsid w:val="00E45F13"/>
    <w:rsid w:val="00E510BC"/>
    <w:rsid w:val="00E52BA4"/>
    <w:rsid w:val="00E563F2"/>
    <w:rsid w:val="00E60A17"/>
    <w:rsid w:val="00E61256"/>
    <w:rsid w:val="00E73CB2"/>
    <w:rsid w:val="00E80E4C"/>
    <w:rsid w:val="00E839BA"/>
    <w:rsid w:val="00E8428A"/>
    <w:rsid w:val="00E94F7F"/>
    <w:rsid w:val="00E95B6B"/>
    <w:rsid w:val="00EA59B8"/>
    <w:rsid w:val="00EC2DF9"/>
    <w:rsid w:val="00EC32C7"/>
    <w:rsid w:val="00ED3FB6"/>
    <w:rsid w:val="00EE4395"/>
    <w:rsid w:val="00EE6E36"/>
    <w:rsid w:val="00EE7CCC"/>
    <w:rsid w:val="00F016BC"/>
    <w:rsid w:val="00F0660B"/>
    <w:rsid w:val="00F07679"/>
    <w:rsid w:val="00F123AE"/>
    <w:rsid w:val="00F1260C"/>
    <w:rsid w:val="00F16C91"/>
    <w:rsid w:val="00F32B93"/>
    <w:rsid w:val="00F5551A"/>
    <w:rsid w:val="00F62B3B"/>
    <w:rsid w:val="00F664E6"/>
    <w:rsid w:val="00F73331"/>
    <w:rsid w:val="00F807BF"/>
    <w:rsid w:val="00F808A2"/>
    <w:rsid w:val="00F87174"/>
    <w:rsid w:val="00F91D37"/>
    <w:rsid w:val="00F95FBA"/>
    <w:rsid w:val="00F9610D"/>
    <w:rsid w:val="00F978EF"/>
    <w:rsid w:val="00FB657F"/>
    <w:rsid w:val="00FC3B75"/>
    <w:rsid w:val="00FD2085"/>
    <w:rsid w:val="00FE7D09"/>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77EADF"/>
  <w15:docId w15:val="{15B63F02-AFEF-4A7F-B90F-5A5E9C18E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79" w:unhideWhenUsed="1"/>
    <w:lsdException w:name="footer" w:semiHidden="1" w:uiPriority="80"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4640"/>
    <w:pPr>
      <w:spacing w:after="0" w:line="240" w:lineRule="auto"/>
    </w:pPr>
  </w:style>
  <w:style w:type="paragraph" w:styleId="berschrift1">
    <w:name w:val="heading 1"/>
    <w:basedOn w:val="Standard"/>
    <w:next w:val="Standard"/>
    <w:link w:val="berschrift1Zchn"/>
    <w:uiPriority w:val="9"/>
    <w:qFormat/>
    <w:rsid w:val="00C57E08"/>
    <w:pPr>
      <w:keepNext/>
      <w:keepLines/>
      <w:spacing w:before="480" w:line="300" w:lineRule="atLeast"/>
      <w:contextualSpacing/>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unhideWhenUsed/>
    <w:qFormat/>
    <w:rsid w:val="00C57E08"/>
    <w:pPr>
      <w:keepNext/>
      <w:keepLines/>
      <w:spacing w:before="360" w:after="120"/>
      <w:contextualSpacing/>
      <w:outlineLvl w:val="1"/>
    </w:pPr>
    <w:rPr>
      <w:rFonts w:asciiTheme="majorHAnsi" w:eastAsiaTheme="majorEastAsia" w:hAnsiTheme="majorHAnsi" w:cstheme="majorBidi"/>
      <w:b/>
      <w:bCs/>
      <w:szCs w:val="26"/>
    </w:rPr>
  </w:style>
  <w:style w:type="paragraph" w:styleId="berschrift3">
    <w:name w:val="heading 3"/>
    <w:basedOn w:val="Standard"/>
    <w:next w:val="Standard"/>
    <w:link w:val="berschrift3Zchn"/>
    <w:uiPriority w:val="9"/>
    <w:unhideWhenUsed/>
    <w:qFormat/>
    <w:rsid w:val="003514EE"/>
    <w:pPr>
      <w:keepNext/>
      <w:keepLines/>
      <w:spacing w:before="240"/>
      <w:outlineLvl w:val="2"/>
    </w:pPr>
    <w:rPr>
      <w:rFonts w:asciiTheme="majorHAnsi" w:eastAsiaTheme="majorEastAsia" w:hAnsiTheme="majorHAnsi" w:cstheme="majorBidi"/>
      <w:b/>
      <w:szCs w:val="24"/>
    </w:rPr>
  </w:style>
  <w:style w:type="paragraph" w:styleId="berschrift4">
    <w:name w:val="heading 4"/>
    <w:basedOn w:val="Standard"/>
    <w:next w:val="Standard"/>
    <w:link w:val="berschrift4Zchn"/>
    <w:uiPriority w:val="9"/>
    <w:semiHidden/>
    <w:rsid w:val="00B426D3"/>
    <w:pPr>
      <w:keepNext/>
      <w:keepLines/>
      <w:spacing w:before="120"/>
      <w:outlineLvl w:val="3"/>
    </w:pPr>
    <w:rPr>
      <w:rFonts w:asciiTheme="majorHAnsi" w:eastAsiaTheme="majorEastAsia" w:hAnsiTheme="majorHAnsi" w:cstheme="majorBidi"/>
      <w:i/>
      <w:iCs/>
    </w:rPr>
  </w:style>
  <w:style w:type="paragraph" w:styleId="berschrift5">
    <w:name w:val="heading 5"/>
    <w:basedOn w:val="Standard"/>
    <w:next w:val="Standard"/>
    <w:link w:val="berschrift5Zchn"/>
    <w:uiPriority w:val="9"/>
    <w:semiHidden/>
    <w:rsid w:val="00B426D3"/>
    <w:pPr>
      <w:keepNext/>
      <w:keepLines/>
      <w:spacing w:before="12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74"/>
    <w:semiHidden/>
    <w:rsid w:val="00224640"/>
    <w:rPr>
      <w:color w:val="auto"/>
      <w:u w:val="none"/>
    </w:rPr>
  </w:style>
  <w:style w:type="paragraph" w:styleId="Kopfzeile">
    <w:name w:val="header"/>
    <w:basedOn w:val="Standard"/>
    <w:link w:val="KopfzeileZchn"/>
    <w:uiPriority w:val="79"/>
    <w:semiHidden/>
    <w:rsid w:val="00232787"/>
    <w:pPr>
      <w:tabs>
        <w:tab w:val="center" w:pos="4536"/>
        <w:tab w:val="right" w:pos="9072"/>
      </w:tabs>
      <w:spacing w:line="220" w:lineRule="atLeast"/>
    </w:pPr>
    <w:rPr>
      <w:sz w:val="18"/>
    </w:rPr>
  </w:style>
  <w:style w:type="character" w:customStyle="1" w:styleId="KopfzeileZchn">
    <w:name w:val="Kopfzeile Zchn"/>
    <w:basedOn w:val="Absatz-Standardschriftart"/>
    <w:link w:val="Kopfzeile"/>
    <w:uiPriority w:val="79"/>
    <w:semiHidden/>
    <w:rsid w:val="00741ACD"/>
    <w:rPr>
      <w:sz w:val="18"/>
    </w:rPr>
  </w:style>
  <w:style w:type="paragraph" w:styleId="Fuzeile">
    <w:name w:val="footer"/>
    <w:basedOn w:val="Standard"/>
    <w:link w:val="FuzeileZchn"/>
    <w:uiPriority w:val="80"/>
    <w:semiHidden/>
    <w:rsid w:val="0082439C"/>
    <w:pPr>
      <w:jc w:val="both"/>
    </w:pPr>
    <w:rPr>
      <w:sz w:val="18"/>
    </w:rPr>
  </w:style>
  <w:style w:type="character" w:customStyle="1" w:styleId="FuzeileZchn">
    <w:name w:val="Fußzeile Zchn"/>
    <w:basedOn w:val="Absatz-Standardschriftart"/>
    <w:link w:val="Fuzeile"/>
    <w:uiPriority w:val="80"/>
    <w:semiHidden/>
    <w:rsid w:val="00741ACD"/>
    <w:rPr>
      <w:sz w:val="18"/>
    </w:rPr>
  </w:style>
  <w:style w:type="paragraph" w:customStyle="1" w:styleId="EinfAbs">
    <w:name w:val="[Einf. Abs.]"/>
    <w:basedOn w:val="Standard"/>
    <w:uiPriority w:val="9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semiHidden/>
    <w:rsid w:val="009C67A8"/>
    <w:pPr>
      <w:ind w:left="720"/>
      <w:contextualSpacing/>
    </w:pPr>
  </w:style>
  <w:style w:type="paragraph" w:styleId="Aufzhlungszeichen">
    <w:name w:val="List Bullet"/>
    <w:basedOn w:val="Listenabsatz"/>
    <w:uiPriority w:val="99"/>
    <w:semiHidden/>
    <w:rsid w:val="009C67A8"/>
    <w:pPr>
      <w:numPr>
        <w:numId w:val="12"/>
      </w:numPr>
    </w:pPr>
  </w:style>
  <w:style w:type="paragraph" w:styleId="Aufzhlungszeichen2">
    <w:name w:val="List Bullet 2"/>
    <w:basedOn w:val="Listenabsatz"/>
    <w:uiPriority w:val="99"/>
    <w:semiHidden/>
    <w:rsid w:val="009C67A8"/>
    <w:pPr>
      <w:numPr>
        <w:ilvl w:val="1"/>
        <w:numId w:val="12"/>
      </w:numPr>
    </w:pPr>
  </w:style>
  <w:style w:type="paragraph" w:styleId="Aufzhlungszeichen3">
    <w:name w:val="List Bullet 3"/>
    <w:basedOn w:val="Listenabsatz"/>
    <w:uiPriority w:val="99"/>
    <w:semiHidden/>
    <w:rsid w:val="009C67A8"/>
    <w:pPr>
      <w:numPr>
        <w:ilvl w:val="2"/>
        <w:numId w:val="12"/>
      </w:numPr>
    </w:pPr>
  </w:style>
  <w:style w:type="table" w:styleId="Tabellenraster">
    <w:name w:val="Table Grid"/>
    <w:basedOn w:val="NormaleTabelle"/>
    <w:uiPriority w:val="59"/>
    <w:rsid w:val="00364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57E08"/>
    <w:rPr>
      <w:rFonts w:asciiTheme="majorHAnsi" w:eastAsiaTheme="majorEastAsia" w:hAnsiTheme="majorHAnsi" w:cstheme="majorBidi"/>
      <w:b/>
      <w:bCs/>
      <w:sz w:val="28"/>
      <w:szCs w:val="28"/>
    </w:rPr>
  </w:style>
  <w:style w:type="character" w:customStyle="1" w:styleId="berschrift2Zchn">
    <w:name w:val="Überschrift 2 Zchn"/>
    <w:basedOn w:val="Absatz-Standardschriftart"/>
    <w:link w:val="berschrift2"/>
    <w:uiPriority w:val="9"/>
    <w:rsid w:val="00C57E08"/>
    <w:rPr>
      <w:rFonts w:asciiTheme="majorHAnsi" w:eastAsiaTheme="majorEastAsia" w:hAnsiTheme="majorHAnsi" w:cstheme="majorBidi"/>
      <w:b/>
      <w:bCs/>
      <w:szCs w:val="26"/>
    </w:rPr>
  </w:style>
  <w:style w:type="paragraph" w:styleId="Titel">
    <w:name w:val="Title"/>
    <w:basedOn w:val="Standard"/>
    <w:next w:val="Standard"/>
    <w:link w:val="TitelZchn"/>
    <w:uiPriority w:val="11"/>
    <w:qFormat/>
    <w:rsid w:val="00E42B41"/>
    <w:pPr>
      <w:spacing w:after="480" w:line="380" w:lineRule="atLeast"/>
      <w:contextualSpacing/>
    </w:pPr>
    <w:rPr>
      <w:rFonts w:asciiTheme="majorHAnsi" w:eastAsiaTheme="majorEastAsia" w:hAnsiTheme="majorHAnsi" w:cstheme="majorBidi"/>
      <w:b/>
      <w:kern w:val="28"/>
      <w:sz w:val="34"/>
      <w:szCs w:val="52"/>
    </w:rPr>
  </w:style>
  <w:style w:type="character" w:customStyle="1" w:styleId="TitelZchn">
    <w:name w:val="Titel Zchn"/>
    <w:basedOn w:val="Absatz-Standardschriftart"/>
    <w:link w:val="Titel"/>
    <w:uiPriority w:val="11"/>
    <w:rsid w:val="00E42B41"/>
    <w:rPr>
      <w:rFonts w:asciiTheme="majorHAnsi" w:eastAsiaTheme="majorEastAsia" w:hAnsiTheme="majorHAnsi" w:cstheme="majorBidi"/>
      <w:b/>
      <w:kern w:val="28"/>
      <w:sz w:val="34"/>
      <w:szCs w:val="52"/>
    </w:rPr>
  </w:style>
  <w:style w:type="paragraph" w:customStyle="1" w:styleId="Brieftitel">
    <w:name w:val="Brieftitel"/>
    <w:basedOn w:val="Standard"/>
    <w:link w:val="BrieftitelZchn"/>
    <w:uiPriority w:val="14"/>
    <w:rsid w:val="00086B9B"/>
    <w:pPr>
      <w:spacing w:after="420" w:line="320" w:lineRule="atLeast"/>
      <w:contextualSpacing/>
    </w:pPr>
    <w:rPr>
      <w:rFonts w:asciiTheme="majorHAnsi" w:hAnsiTheme="majorHAnsi"/>
      <w:b/>
      <w:sz w:val="28"/>
    </w:rPr>
  </w:style>
  <w:style w:type="character" w:customStyle="1" w:styleId="BrieftitelZchn">
    <w:name w:val="Brieftitel Zchn"/>
    <w:basedOn w:val="Absatz-Standardschriftart"/>
    <w:link w:val="Brieftitel"/>
    <w:uiPriority w:val="14"/>
    <w:rsid w:val="00086B9B"/>
    <w:rPr>
      <w:rFonts w:asciiTheme="majorHAnsi" w:hAnsiTheme="majorHAnsi"/>
      <w:b/>
      <w:sz w:val="28"/>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3514EE"/>
    <w:rPr>
      <w:rFonts w:asciiTheme="majorHAnsi" w:eastAsiaTheme="majorEastAsia" w:hAnsiTheme="majorHAnsi" w:cstheme="majorBidi"/>
      <w:b/>
      <w:szCs w:val="24"/>
    </w:rPr>
  </w:style>
  <w:style w:type="character" w:customStyle="1" w:styleId="berschrift4Zchn">
    <w:name w:val="Überschrift 4 Zchn"/>
    <w:basedOn w:val="Absatz-Standardschriftart"/>
    <w:link w:val="berschrift4"/>
    <w:uiPriority w:val="9"/>
    <w:semiHidden/>
    <w:rsid w:val="00741ACD"/>
    <w:rPr>
      <w:rFonts w:asciiTheme="majorHAnsi" w:eastAsiaTheme="majorEastAsia" w:hAnsiTheme="majorHAnsi" w:cstheme="majorBidi"/>
      <w:i/>
      <w:iCs/>
    </w:rPr>
  </w:style>
  <w:style w:type="character" w:customStyle="1" w:styleId="berschrift5Zchn">
    <w:name w:val="Überschrift 5 Zchn"/>
    <w:basedOn w:val="Absatz-Standardschriftart"/>
    <w:link w:val="berschrift5"/>
    <w:uiPriority w:val="9"/>
    <w:semiHidden/>
    <w:rsid w:val="00741ACD"/>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D61996"/>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2"/>
    <w:qFormat/>
    <w:rsid w:val="00C032DC"/>
    <w:pPr>
      <w:numPr>
        <w:numId w:val="26"/>
      </w:numPr>
      <w:ind w:left="567" w:hanging="227"/>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Standard"/>
    <w:uiPriority w:val="98"/>
    <w:semiHidden/>
    <w:rsid w:val="00625020"/>
    <w:pPr>
      <w:spacing w:line="288" w:lineRule="auto"/>
    </w:pPr>
    <w:rPr>
      <w:vanish/>
      <w:color w:val="A6A6A6" w:themeColor="background1" w:themeShade="A6"/>
      <w:sz w:val="14"/>
      <w:szCs w:val="18"/>
    </w:rPr>
  </w:style>
  <w:style w:type="character" w:styleId="BesuchterLink">
    <w:name w:val="FollowedHyperlink"/>
    <w:basedOn w:val="Hyperlink"/>
    <w:uiPriority w:val="75"/>
    <w:semiHidden/>
    <w:rsid w:val="007E0460"/>
    <w:rPr>
      <w:color w:val="auto"/>
      <w:u w:val="single"/>
    </w:rPr>
  </w:style>
  <w:style w:type="paragraph" w:styleId="Untertitel">
    <w:name w:val="Subtitle"/>
    <w:basedOn w:val="Standard"/>
    <w:next w:val="Standard"/>
    <w:link w:val="UntertitelZchn"/>
    <w:uiPriority w:val="12"/>
    <w:rsid w:val="0075431E"/>
    <w:pPr>
      <w:numPr>
        <w:ilvl w:val="1"/>
      </w:numPr>
      <w:contextualSpacing/>
    </w:pPr>
    <w:rPr>
      <w:rFonts w:eastAsiaTheme="minorEastAsia"/>
      <w:color w:val="000000" w:themeColor="text1"/>
    </w:rPr>
  </w:style>
  <w:style w:type="character" w:customStyle="1" w:styleId="UntertitelZchn">
    <w:name w:val="Untertitel Zchn"/>
    <w:basedOn w:val="Absatz-Standardschriftart"/>
    <w:link w:val="Untertitel"/>
    <w:uiPriority w:val="12"/>
    <w:rsid w:val="0075431E"/>
    <w:rPr>
      <w:rFonts w:eastAsiaTheme="minorEastAsia"/>
      <w:color w:val="000000" w:themeColor="text1"/>
    </w:rPr>
  </w:style>
  <w:style w:type="paragraph" w:styleId="Datum">
    <w:name w:val="Date"/>
    <w:basedOn w:val="Standard"/>
    <w:next w:val="Standard"/>
    <w:link w:val="DatumZchn"/>
    <w:uiPriority w:val="15"/>
    <w:rsid w:val="00086B9B"/>
    <w:pPr>
      <w:tabs>
        <w:tab w:val="right" w:pos="5529"/>
      </w:tabs>
      <w:spacing w:before="560" w:after="2040"/>
    </w:pPr>
    <w:rPr>
      <w:noProof/>
    </w:rPr>
  </w:style>
  <w:style w:type="character" w:customStyle="1" w:styleId="DatumZchn">
    <w:name w:val="Datum Zchn"/>
    <w:basedOn w:val="Absatz-Standardschriftart"/>
    <w:link w:val="Datum"/>
    <w:uiPriority w:val="15"/>
    <w:rsid w:val="00086B9B"/>
    <w:rPr>
      <w:noProof/>
    </w:rPr>
  </w:style>
  <w:style w:type="paragraph" w:styleId="Funotentext">
    <w:name w:val="footnote text"/>
    <w:basedOn w:val="Standard"/>
    <w:link w:val="FunotentextZchn"/>
    <w:uiPriority w:val="99"/>
    <w:semiHidden/>
    <w:unhideWhenUsed/>
    <w:rsid w:val="00494FD7"/>
    <w:rPr>
      <w:sz w:val="16"/>
      <w:szCs w:val="20"/>
    </w:rPr>
  </w:style>
  <w:style w:type="character" w:customStyle="1" w:styleId="FunotentextZchn">
    <w:name w:val="Fußnotentext Zchn"/>
    <w:basedOn w:val="Absatz-Standardschriftart"/>
    <w:link w:val="Funotentext"/>
    <w:uiPriority w:val="99"/>
    <w:semiHidden/>
    <w:rsid w:val="00494FD7"/>
    <w:rPr>
      <w:sz w:val="16"/>
      <w:szCs w:val="20"/>
    </w:rPr>
  </w:style>
  <w:style w:type="character" w:styleId="Funotenzeichen">
    <w:name w:val="footnote reference"/>
    <w:basedOn w:val="Absatz-Standardschriftart"/>
    <w:uiPriority w:val="99"/>
    <w:semiHidden/>
    <w:unhideWhenUsed/>
    <w:rsid w:val="00642F26"/>
    <w:rPr>
      <w:vertAlign w:val="superscript"/>
    </w:rPr>
  </w:style>
  <w:style w:type="table" w:customStyle="1" w:styleId="TabelleohneRahmen">
    <w:name w:val="Tabelle ohne Rahmen"/>
    <w:basedOn w:val="NormaleTabelle"/>
    <w:uiPriority w:val="99"/>
    <w:rsid w:val="00642F26"/>
    <w:pPr>
      <w:spacing w:after="0" w:line="240" w:lineRule="auto"/>
    </w:pPr>
    <w:tblPr>
      <w:tblCellMar>
        <w:left w:w="0" w:type="dxa"/>
        <w:right w:w="28" w:type="dxa"/>
      </w:tblCellMar>
    </w:tblPr>
  </w:style>
  <w:style w:type="paragraph" w:styleId="Endnotentext">
    <w:name w:val="endnote text"/>
    <w:basedOn w:val="Funotentext"/>
    <w:link w:val="EndnotentextZchn"/>
    <w:uiPriority w:val="99"/>
    <w:semiHidden/>
    <w:unhideWhenUsed/>
    <w:rsid w:val="00113CB8"/>
  </w:style>
  <w:style w:type="character" w:customStyle="1" w:styleId="EndnotentextZchn">
    <w:name w:val="Endnotentext Zchn"/>
    <w:basedOn w:val="Absatz-Standardschriftart"/>
    <w:link w:val="Endnotentext"/>
    <w:uiPriority w:val="99"/>
    <w:semiHidden/>
    <w:rsid w:val="0012151C"/>
    <w:rPr>
      <w:sz w:val="20"/>
      <w:szCs w:val="20"/>
    </w:rPr>
  </w:style>
  <w:style w:type="character" w:styleId="Endnotenzeichen">
    <w:name w:val="endnote reference"/>
    <w:basedOn w:val="Absatz-Standardschriftart"/>
    <w:uiPriority w:val="99"/>
    <w:semiHidden/>
    <w:unhideWhenUsed/>
    <w:rsid w:val="00113CB8"/>
    <w:rPr>
      <w:vertAlign w:val="superscript"/>
    </w:rPr>
  </w:style>
  <w:style w:type="paragraph" w:customStyle="1" w:styleId="Aufzhlung2">
    <w:name w:val="Aufzählung 2"/>
    <w:basedOn w:val="Aufzhlung1"/>
    <w:uiPriority w:val="2"/>
    <w:rsid w:val="00425E83"/>
    <w:pPr>
      <w:numPr>
        <w:ilvl w:val="1"/>
      </w:numPr>
      <w:ind w:left="794" w:hanging="227"/>
    </w:pPr>
  </w:style>
  <w:style w:type="paragraph" w:customStyle="1" w:styleId="Aufzhlung3">
    <w:name w:val="Aufzählung 3"/>
    <w:basedOn w:val="Aufzhlung1"/>
    <w:uiPriority w:val="2"/>
    <w:rsid w:val="00E95B6B"/>
    <w:pPr>
      <w:numPr>
        <w:ilvl w:val="2"/>
        <w:numId w:val="22"/>
      </w:numPr>
      <w:ind w:left="1021" w:hanging="227"/>
    </w:pPr>
  </w:style>
  <w:style w:type="paragraph" w:styleId="Beschriftung">
    <w:name w:val="caption"/>
    <w:basedOn w:val="Standard"/>
    <w:next w:val="Standard"/>
    <w:uiPriority w:val="35"/>
    <w:semiHidden/>
    <w:rsid w:val="002F68A2"/>
    <w:pPr>
      <w:spacing w:before="120" w:after="240"/>
    </w:pPr>
    <w:rPr>
      <w:b/>
      <w:iCs/>
      <w:sz w:val="18"/>
      <w:szCs w:val="18"/>
    </w:rPr>
  </w:style>
  <w:style w:type="paragraph" w:styleId="Inhaltsverzeichnisberschrift">
    <w:name w:val="TOC Heading"/>
    <w:basedOn w:val="berschrift1"/>
    <w:next w:val="Standard"/>
    <w:uiPriority w:val="39"/>
    <w:semiHidden/>
    <w:qFormat/>
    <w:rsid w:val="00DB7675"/>
    <w:pPr>
      <w:spacing w:before="240"/>
      <w:outlineLvl w:val="9"/>
    </w:pPr>
    <w:rPr>
      <w:bCs w:val="0"/>
      <w:szCs w:val="32"/>
    </w:rPr>
  </w:style>
  <w:style w:type="paragraph" w:styleId="Sprechblasentext">
    <w:name w:val="Balloon Text"/>
    <w:basedOn w:val="Standard"/>
    <w:link w:val="SprechblasentextZchn"/>
    <w:uiPriority w:val="99"/>
    <w:semiHidden/>
    <w:unhideWhenUsed/>
    <w:rsid w:val="0087001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70017"/>
    <w:rPr>
      <w:rFonts w:ascii="Segoe UI" w:hAnsi="Segoe UI" w:cs="Segoe UI"/>
      <w:sz w:val="18"/>
      <w:szCs w:val="18"/>
    </w:rPr>
  </w:style>
  <w:style w:type="paragraph" w:customStyle="1" w:styleId="Seitenzahlen">
    <w:name w:val="Seitenzahlen"/>
    <w:basedOn w:val="Fuzeile"/>
    <w:uiPriority w:val="85"/>
    <w:semiHidden/>
    <w:qFormat/>
    <w:rsid w:val="00232787"/>
    <w:pPr>
      <w:jc w:val="left"/>
    </w:pPr>
  </w:style>
  <w:style w:type="paragraph" w:customStyle="1" w:styleId="berschrift1nummeriert">
    <w:name w:val="Überschrift 1 nummeriert"/>
    <w:basedOn w:val="berschrift1"/>
    <w:next w:val="Standard"/>
    <w:uiPriority w:val="10"/>
    <w:qFormat/>
    <w:rsid w:val="006571B2"/>
    <w:pPr>
      <w:numPr>
        <w:numId w:val="24"/>
      </w:numPr>
      <w:ind w:left="567" w:hanging="567"/>
    </w:pPr>
  </w:style>
  <w:style w:type="paragraph" w:customStyle="1" w:styleId="berschrift2nummeriert">
    <w:name w:val="Überschrift 2 nummeriert"/>
    <w:basedOn w:val="berschrift2"/>
    <w:next w:val="Standard"/>
    <w:uiPriority w:val="10"/>
    <w:qFormat/>
    <w:rsid w:val="006571B2"/>
    <w:pPr>
      <w:numPr>
        <w:ilvl w:val="1"/>
        <w:numId w:val="24"/>
      </w:numPr>
      <w:ind w:left="567" w:hanging="567"/>
    </w:pPr>
  </w:style>
  <w:style w:type="paragraph" w:customStyle="1" w:styleId="berschrift3nummeriert">
    <w:name w:val="Überschrift 3 nummeriert"/>
    <w:basedOn w:val="berschrift3"/>
    <w:next w:val="Standard"/>
    <w:uiPriority w:val="10"/>
    <w:qFormat/>
    <w:rsid w:val="00B426D3"/>
    <w:pPr>
      <w:numPr>
        <w:ilvl w:val="2"/>
        <w:numId w:val="24"/>
      </w:numPr>
      <w:tabs>
        <w:tab w:val="left" w:pos="851"/>
      </w:tabs>
    </w:pPr>
  </w:style>
  <w:style w:type="paragraph" w:customStyle="1" w:styleId="berschrift4nummeriert">
    <w:name w:val="Überschrift 4 nummeriert"/>
    <w:basedOn w:val="berschrift4"/>
    <w:next w:val="Standard"/>
    <w:uiPriority w:val="10"/>
    <w:semiHidden/>
    <w:qFormat/>
    <w:rsid w:val="00B426D3"/>
    <w:pPr>
      <w:numPr>
        <w:ilvl w:val="3"/>
        <w:numId w:val="24"/>
      </w:numPr>
      <w:tabs>
        <w:tab w:val="left" w:pos="1134"/>
      </w:tabs>
    </w:pPr>
  </w:style>
  <w:style w:type="paragraph" w:styleId="Verzeichnis1">
    <w:name w:val="toc 1"/>
    <w:basedOn w:val="Standard"/>
    <w:next w:val="Standard"/>
    <w:autoRedefine/>
    <w:uiPriority w:val="39"/>
    <w:semiHidden/>
    <w:rsid w:val="00FB657F"/>
    <w:pPr>
      <w:tabs>
        <w:tab w:val="right" w:leader="dot" w:pos="8493"/>
      </w:tabs>
      <w:spacing w:after="100"/>
      <w:ind w:left="567" w:hanging="567"/>
    </w:pPr>
  </w:style>
  <w:style w:type="paragraph" w:styleId="Verzeichnis2">
    <w:name w:val="toc 2"/>
    <w:basedOn w:val="Standard"/>
    <w:next w:val="Standard"/>
    <w:autoRedefine/>
    <w:uiPriority w:val="39"/>
    <w:semiHidden/>
    <w:rsid w:val="00FB657F"/>
    <w:pPr>
      <w:tabs>
        <w:tab w:val="right" w:leader="dot" w:pos="8493"/>
      </w:tabs>
      <w:spacing w:after="100"/>
      <w:ind w:left="1134" w:hanging="567"/>
    </w:pPr>
  </w:style>
  <w:style w:type="paragraph" w:styleId="Verzeichnis3">
    <w:name w:val="toc 3"/>
    <w:basedOn w:val="Standard"/>
    <w:next w:val="Standard"/>
    <w:autoRedefine/>
    <w:uiPriority w:val="39"/>
    <w:semiHidden/>
    <w:rsid w:val="00FB657F"/>
    <w:pPr>
      <w:tabs>
        <w:tab w:val="right" w:leader="dot" w:pos="8493"/>
      </w:tabs>
      <w:spacing w:after="100"/>
      <w:ind w:left="1701" w:hanging="567"/>
    </w:pPr>
  </w:style>
  <w:style w:type="paragraph" w:styleId="StandardWeb">
    <w:name w:val="Normal (Web)"/>
    <w:basedOn w:val="Standard"/>
    <w:uiPriority w:val="99"/>
    <w:semiHidden/>
    <w:unhideWhenUsed/>
    <w:rsid w:val="00BE1E62"/>
    <w:pPr>
      <w:spacing w:before="100" w:beforeAutospacing="1" w:after="100" w:afterAutospacing="1"/>
    </w:pPr>
    <w:rPr>
      <w:rFonts w:ascii="Times New Roman" w:eastAsia="Times New Roman" w:hAnsi="Times New Roman" w:cs="Times New Roman"/>
      <w:sz w:val="24"/>
      <w:szCs w:val="24"/>
      <w:lang w:eastAsia="de-CH"/>
    </w:rPr>
  </w:style>
  <w:style w:type="paragraph" w:styleId="Abbildungsverzeichnis">
    <w:name w:val="table of figures"/>
    <w:basedOn w:val="Standard"/>
    <w:next w:val="Standard"/>
    <w:uiPriority w:val="40"/>
    <w:semiHidden/>
    <w:rsid w:val="00857D8A"/>
  </w:style>
  <w:style w:type="paragraph" w:customStyle="1" w:styleId="Absenderzeile">
    <w:name w:val="Absenderzeile"/>
    <w:basedOn w:val="Standard"/>
    <w:uiPriority w:val="84"/>
    <w:semiHidden/>
    <w:qFormat/>
    <w:rsid w:val="00B53F39"/>
    <w:pPr>
      <w:pBdr>
        <w:bottom w:val="single" w:sz="6" w:space="0" w:color="auto"/>
      </w:pBdr>
    </w:pPr>
    <w:rPr>
      <w:sz w:val="17"/>
    </w:rPr>
  </w:style>
  <w:style w:type="paragraph" w:customStyle="1" w:styleId="Nummerierung1">
    <w:name w:val="Nummerierung 1"/>
    <w:basedOn w:val="Standard"/>
    <w:uiPriority w:val="3"/>
    <w:qFormat/>
    <w:rsid w:val="009804FC"/>
    <w:pPr>
      <w:numPr>
        <w:ilvl w:val="7"/>
        <w:numId w:val="24"/>
      </w:numPr>
    </w:pPr>
  </w:style>
  <w:style w:type="paragraph" w:customStyle="1" w:styleId="Nummerierung2">
    <w:name w:val="Nummerierung 2"/>
    <w:basedOn w:val="Nummerierung1"/>
    <w:uiPriority w:val="3"/>
    <w:qFormat/>
    <w:rsid w:val="009804FC"/>
    <w:pPr>
      <w:numPr>
        <w:ilvl w:val="8"/>
      </w:numPr>
    </w:pPr>
  </w:style>
  <w:style w:type="character" w:styleId="Seitenzahl">
    <w:name w:val="page number"/>
    <w:basedOn w:val="Absatz-Standardschriftart"/>
    <w:uiPriority w:val="99"/>
    <w:semiHidden/>
    <w:rsid w:val="00E8428A"/>
  </w:style>
  <w:style w:type="paragraph" w:customStyle="1" w:styleId="Kontaktdaten">
    <w:name w:val="Kontaktdaten"/>
    <w:basedOn w:val="Standard"/>
    <w:uiPriority w:val="99"/>
    <w:semiHidden/>
    <w:qFormat/>
    <w:rsid w:val="00086B9B"/>
    <w:pPr>
      <w:spacing w:line="240" w:lineRule="atLeast"/>
      <w:jc w:val="right"/>
    </w:pPr>
    <w:rPr>
      <w:sz w:val="18"/>
    </w:rPr>
  </w:style>
  <w:style w:type="paragraph" w:customStyle="1" w:styleId="StandardmitAbstandnach">
    <w:name w:val="Standard mit Abstand nach"/>
    <w:basedOn w:val="Standard"/>
    <w:next w:val="Standard"/>
    <w:qFormat/>
    <w:rsid w:val="000F3430"/>
    <w:pPr>
      <w:spacing w:after="120"/>
    </w:pPr>
  </w:style>
  <w:style w:type="character" w:customStyle="1" w:styleId="NichtaufgelsteErwhnung1">
    <w:name w:val="Nicht aufgelöste Erwähnung1"/>
    <w:basedOn w:val="Absatz-Standardschriftart"/>
    <w:uiPriority w:val="99"/>
    <w:semiHidden/>
    <w:unhideWhenUsed/>
    <w:rsid w:val="00224640"/>
    <w:rPr>
      <w:color w:val="605E5C"/>
      <w:shd w:val="clear" w:color="auto" w:fill="E1DFDD"/>
    </w:rPr>
  </w:style>
  <w:style w:type="character" w:styleId="NichtaufgelsteErwhnung">
    <w:name w:val="Unresolved Mention"/>
    <w:basedOn w:val="Absatz-Standardschriftart"/>
    <w:uiPriority w:val="99"/>
    <w:semiHidden/>
    <w:unhideWhenUsed/>
    <w:rsid w:val="009529B6"/>
    <w:rPr>
      <w:color w:val="605E5C"/>
      <w:shd w:val="clear" w:color="auto" w:fill="E1DFDD"/>
    </w:rPr>
  </w:style>
  <w:style w:type="paragraph" w:customStyle="1" w:styleId="xmsonormal">
    <w:name w:val="x_msonormal"/>
    <w:basedOn w:val="Standard"/>
    <w:rsid w:val="00AA3AFE"/>
    <w:rPr>
      <w:rFonts w:ascii="Calibri" w:hAnsi="Calibri" w:cs="Calibri"/>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99982545">
      <w:bodyDiv w:val="1"/>
      <w:marLeft w:val="0"/>
      <w:marRight w:val="0"/>
      <w:marTop w:val="0"/>
      <w:marBottom w:val="0"/>
      <w:divBdr>
        <w:top w:val="none" w:sz="0" w:space="0" w:color="auto"/>
        <w:left w:val="none" w:sz="0" w:space="0" w:color="auto"/>
        <w:bottom w:val="none" w:sz="0" w:space="0" w:color="auto"/>
        <w:right w:val="none" w:sz="0" w:space="0" w:color="auto"/>
      </w:divBdr>
    </w:div>
    <w:div w:id="15231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primepark.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Juerg\Dropbox\Beruf\Corporate%20Identity%20of%20PrimeGroup\Vorlagen\Brief%20PrimePark.dotx" TargetMode="External"/></Relationships>
</file>

<file path=word/theme/theme1.xml><?xml version="1.0" encoding="utf-8"?>
<a:theme xmlns:a="http://schemas.openxmlformats.org/drawingml/2006/main" name="Larissa-Design">
  <a:themeElements>
    <a:clrScheme name="PrimePark">
      <a:dk1>
        <a:sysClr val="windowText" lastClr="000000"/>
      </a:dk1>
      <a:lt1>
        <a:sysClr val="window" lastClr="FFFFFF"/>
      </a:lt1>
      <a:dk2>
        <a:srgbClr val="899CA6"/>
      </a:dk2>
      <a:lt2>
        <a:srgbClr val="F2F2F2"/>
      </a:lt2>
      <a:accent1>
        <a:srgbClr val="7FCD50"/>
      </a:accent1>
      <a:accent2>
        <a:srgbClr val="B3E197"/>
      </a:accent2>
      <a:accent3>
        <a:srgbClr val="E5F5DB"/>
      </a:accent3>
      <a:accent4>
        <a:srgbClr val="457B23"/>
      </a:accent4>
      <a:accent5>
        <a:srgbClr val="5F747F"/>
      </a:accent5>
      <a:accent6>
        <a:srgbClr val="C8D1D6"/>
      </a:accent6>
      <a:hlink>
        <a:srgbClr val="0000FF"/>
      </a:hlink>
      <a:folHlink>
        <a:srgbClr val="800080"/>
      </a:folHlink>
    </a:clrScheme>
    <a:fontScheme name="PrimeGroupe">
      <a:majorFont>
        <a:latin typeface="SegoePrime"/>
        <a:ea typeface=""/>
        <a:cs typeface=""/>
      </a:majorFont>
      <a:minorFont>
        <a:latin typeface="SegoePrim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Props1.xml><?xml version="1.0" encoding="utf-8"?>
<ds:datastoreItem xmlns:ds="http://schemas.openxmlformats.org/officeDocument/2006/customXml" ds:itemID="{39209F9E-6EFA-4747-AE74-3F2BC0873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 PrimePark.dotx</Template>
  <TotalTime>0</TotalTime>
  <Pages>2</Pages>
  <Words>458</Words>
  <Characters>2887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PrimePark AG</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Juerg Geiser</dc:creator>
  <cp:lastModifiedBy>Juerg Geiser</cp:lastModifiedBy>
  <cp:revision>3</cp:revision>
  <cp:lastPrinted>2020-09-04T22:06:00Z</cp:lastPrinted>
  <dcterms:created xsi:type="dcterms:W3CDTF">2020-09-04T22:07:00Z</dcterms:created>
  <dcterms:modified xsi:type="dcterms:W3CDTF">2020-09-04T22:07:00Z</dcterms:modified>
</cp:coreProperties>
</file>